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0A" w:rsidRDefault="0045430A" w:rsidP="0045430A">
      <w:pPr>
        <w:jc w:val="center"/>
        <w:rPr>
          <w:snapToGrid w:val="0"/>
        </w:rPr>
      </w:pPr>
    </w:p>
    <w:p w:rsidR="0045430A" w:rsidRPr="0045430A" w:rsidRDefault="002660CF" w:rsidP="0045430A">
      <w:pPr>
        <w:jc w:val="center"/>
        <w:rPr>
          <w:b/>
          <w:snapToGrid w:val="0"/>
        </w:rPr>
      </w:pPr>
      <w:r>
        <w:rPr>
          <w:b/>
          <w:snapToGrid w:val="0"/>
        </w:rPr>
        <w:t xml:space="preserve">                                                                                                          </w:t>
      </w:r>
    </w:p>
    <w:p w:rsidR="0045430A" w:rsidRPr="0045430A" w:rsidRDefault="0045430A" w:rsidP="0045430A">
      <w:pPr>
        <w:jc w:val="center"/>
        <w:rPr>
          <w:snapToGrid w:val="0"/>
        </w:rPr>
      </w:pPr>
      <w:r w:rsidRPr="0045430A">
        <w:rPr>
          <w:snapToGrid w:val="0"/>
        </w:rPr>
        <w:t>АДМИНИСТРАЦИЯ</w:t>
      </w:r>
    </w:p>
    <w:p w:rsidR="0045430A" w:rsidRPr="0045430A" w:rsidRDefault="002660CF" w:rsidP="0045430A">
      <w:pPr>
        <w:jc w:val="center"/>
      </w:pPr>
      <w:r>
        <w:t>УСТЮЖАНИНСКОГО</w:t>
      </w:r>
      <w:r w:rsidR="0045430A" w:rsidRPr="0045430A">
        <w:t xml:space="preserve"> СЕЛЬСОВЕТА</w:t>
      </w:r>
    </w:p>
    <w:p w:rsidR="0045430A" w:rsidRPr="0045430A" w:rsidRDefault="0045430A" w:rsidP="0045430A">
      <w:pPr>
        <w:jc w:val="center"/>
      </w:pPr>
      <w:r w:rsidRPr="0045430A">
        <w:t xml:space="preserve">ОРДЫНСКОГО РАЙОНА НОВОСИБИРСКОЙ ОБЛАСТИ </w:t>
      </w:r>
    </w:p>
    <w:p w:rsidR="0045430A" w:rsidRPr="0045430A" w:rsidRDefault="0045430A" w:rsidP="0045430A">
      <w:pPr>
        <w:jc w:val="center"/>
      </w:pPr>
    </w:p>
    <w:p w:rsidR="0045430A" w:rsidRPr="0045430A" w:rsidRDefault="0045430A" w:rsidP="0045430A">
      <w:pPr>
        <w:jc w:val="center"/>
      </w:pPr>
      <w:r w:rsidRPr="0045430A">
        <w:t>ПОСТАНОВЛЕНИЕ</w:t>
      </w:r>
    </w:p>
    <w:p w:rsidR="0045430A" w:rsidRPr="0045430A" w:rsidRDefault="0045430A" w:rsidP="0045430A">
      <w:pPr>
        <w:jc w:val="center"/>
      </w:pPr>
    </w:p>
    <w:p w:rsidR="0045430A" w:rsidRPr="0045430A" w:rsidRDefault="0045430A" w:rsidP="0045430A">
      <w:pPr>
        <w:jc w:val="center"/>
      </w:pPr>
    </w:p>
    <w:p w:rsidR="0045430A" w:rsidRPr="0045430A" w:rsidRDefault="00E04AF0" w:rsidP="0045430A">
      <w:pPr>
        <w:jc w:val="both"/>
      </w:pPr>
      <w:r>
        <w:t>21</w:t>
      </w:r>
      <w:r w:rsidR="0045430A" w:rsidRPr="0045430A">
        <w:t>.0</w:t>
      </w:r>
      <w:r>
        <w:t>2</w:t>
      </w:r>
      <w:r w:rsidR="0045430A" w:rsidRPr="0045430A">
        <w:t>.201</w:t>
      </w:r>
      <w:r w:rsidR="0045430A">
        <w:t>9</w:t>
      </w:r>
      <w:r w:rsidR="0045430A" w:rsidRPr="0045430A">
        <w:t xml:space="preserve">                                                                                                  № </w:t>
      </w:r>
      <w:r>
        <w:t>16-1</w:t>
      </w:r>
      <w:r w:rsidR="0045430A" w:rsidRPr="0045430A">
        <w:t xml:space="preserve"> </w:t>
      </w:r>
      <w:r w:rsidR="0045430A">
        <w:t xml:space="preserve"> </w:t>
      </w:r>
    </w:p>
    <w:p w:rsidR="0045430A" w:rsidRPr="0045430A" w:rsidRDefault="0045430A" w:rsidP="0045430A">
      <w:pPr>
        <w:rPr>
          <w:color w:val="auto"/>
        </w:rPr>
      </w:pPr>
    </w:p>
    <w:p w:rsidR="0045430A" w:rsidRPr="0045430A" w:rsidRDefault="0045430A" w:rsidP="0045430A">
      <w:pPr>
        <w:jc w:val="center"/>
        <w:rPr>
          <w:bCs/>
        </w:rPr>
      </w:pPr>
      <w:r w:rsidRPr="0045430A">
        <w:rPr>
          <w:bCs/>
        </w:rPr>
        <w:t>Об утверждении административного регламента</w:t>
      </w:r>
    </w:p>
    <w:p w:rsidR="0045430A" w:rsidRPr="00E04AF0" w:rsidRDefault="0045430A" w:rsidP="0045430A">
      <w:pPr>
        <w:jc w:val="center"/>
        <w:rPr>
          <w:bCs/>
          <w:color w:val="auto"/>
        </w:rPr>
      </w:pPr>
      <w:r w:rsidRPr="0045430A">
        <w:rPr>
          <w:bCs/>
        </w:rPr>
        <w:t>предоставления муниципальной услуги по п</w:t>
      </w:r>
      <w:r w:rsidRPr="0045430A">
        <w:rPr>
          <w:bCs/>
          <w:kern w:val="36"/>
        </w:rPr>
        <w:t xml:space="preserve">риёму заявлений и выдачи документов о согласовании переустройства и (или) перепланировки </w:t>
      </w:r>
      <w:r>
        <w:rPr>
          <w:bCs/>
          <w:kern w:val="36"/>
        </w:rPr>
        <w:t xml:space="preserve"> </w:t>
      </w:r>
      <w:r w:rsidRPr="00E04AF0">
        <w:rPr>
          <w:color w:val="auto"/>
        </w:rPr>
        <w:t>помещений  в многоквартирном доме</w:t>
      </w:r>
    </w:p>
    <w:p w:rsidR="0045430A" w:rsidRDefault="0045430A" w:rsidP="0045430A">
      <w:pPr>
        <w:jc w:val="center"/>
        <w:rPr>
          <w:b/>
          <w:bCs/>
        </w:rPr>
      </w:pPr>
    </w:p>
    <w:p w:rsidR="00EF4744" w:rsidRDefault="00936F78" w:rsidP="00EF4744">
      <w:pPr>
        <w:jc w:val="both"/>
      </w:pPr>
      <w:r>
        <w:t>В  целях приведения нормативно-правовых актов в соответствие с действующим законодательством, на основании  Представления прокуратуры Ордынского района Новосибирской области от 30.01.2019г. №1-8в-2019</w:t>
      </w:r>
      <w:r w:rsidR="00EF4744">
        <w:t xml:space="preserve">руководствуясь Уставом Устюжанинского сельсовета Ордынского района Новосибирской области: </w:t>
      </w:r>
    </w:p>
    <w:p w:rsidR="0045430A" w:rsidRPr="0045430A" w:rsidRDefault="00EF4744" w:rsidP="0045430A">
      <w:pPr>
        <w:jc w:val="both"/>
      </w:pPr>
      <w:r>
        <w:t xml:space="preserve">    </w:t>
      </w:r>
      <w:r w:rsidR="0045430A" w:rsidRPr="0045430A">
        <w:t xml:space="preserve">      </w:t>
      </w:r>
    </w:p>
    <w:p w:rsidR="00936F78" w:rsidRDefault="00936F78" w:rsidP="0045430A">
      <w:pPr>
        <w:jc w:val="both"/>
      </w:pPr>
    </w:p>
    <w:p w:rsidR="0045430A" w:rsidRPr="0045430A" w:rsidRDefault="0045430A" w:rsidP="0045430A">
      <w:pPr>
        <w:jc w:val="both"/>
      </w:pPr>
      <w:r w:rsidRPr="0045430A">
        <w:t>ПОСТАНОВЛЯЮ:</w:t>
      </w:r>
    </w:p>
    <w:p w:rsidR="0045430A" w:rsidRPr="00780E34" w:rsidRDefault="0045430A" w:rsidP="0045430A">
      <w:pPr>
        <w:jc w:val="both"/>
        <w:rPr>
          <w:b/>
          <w:bCs/>
          <w:color w:val="FF0000"/>
        </w:rPr>
      </w:pPr>
      <w:r w:rsidRPr="0045430A">
        <w:t xml:space="preserve">1.  </w:t>
      </w:r>
      <w:r w:rsidR="00936F78">
        <w:t xml:space="preserve"> Утвердить</w:t>
      </w:r>
      <w:r>
        <w:t xml:space="preserve"> Административный регламент </w:t>
      </w:r>
      <w:r w:rsidRPr="0045430A">
        <w:rPr>
          <w:bCs/>
        </w:rPr>
        <w:t>предоставления муниципальной услуги по п</w:t>
      </w:r>
      <w:r w:rsidRPr="0045430A">
        <w:rPr>
          <w:bCs/>
          <w:kern w:val="36"/>
        </w:rPr>
        <w:t xml:space="preserve">риёму заявлений и выдачи документов о согласовании переустройства и (или) перепланировки </w:t>
      </w:r>
      <w:r>
        <w:rPr>
          <w:bCs/>
          <w:kern w:val="36"/>
        </w:rPr>
        <w:t xml:space="preserve"> </w:t>
      </w:r>
      <w:r w:rsidRPr="00E04AF0">
        <w:rPr>
          <w:color w:val="auto"/>
        </w:rPr>
        <w:t xml:space="preserve">помещений  в многоквартирном доме изложить в </w:t>
      </w:r>
      <w:r w:rsidR="00936F78" w:rsidRPr="00E04AF0">
        <w:rPr>
          <w:color w:val="auto"/>
        </w:rPr>
        <w:t>новой</w:t>
      </w:r>
      <w:r w:rsidRPr="00E04AF0">
        <w:rPr>
          <w:color w:val="auto"/>
        </w:rPr>
        <w:t xml:space="preserve"> редакции</w:t>
      </w:r>
      <w:r w:rsidR="00936F78" w:rsidRPr="00E04AF0">
        <w:rPr>
          <w:color w:val="auto"/>
        </w:rPr>
        <w:t xml:space="preserve"> (согласно приложению)</w:t>
      </w:r>
      <w:r w:rsidR="00E04AF0">
        <w:rPr>
          <w:color w:val="auto"/>
        </w:rPr>
        <w:t>.</w:t>
      </w:r>
    </w:p>
    <w:p w:rsidR="0045430A" w:rsidRPr="0045430A" w:rsidRDefault="0045430A" w:rsidP="0045430A">
      <w:pPr>
        <w:jc w:val="both"/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936F78" w:rsidRDefault="00936F78" w:rsidP="00936F78">
      <w:pPr>
        <w:jc w:val="both"/>
      </w:pPr>
      <w:r>
        <w:t xml:space="preserve">    2. Опубликовать данное постановление в периодическом печатном издании «</w:t>
      </w:r>
      <w:proofErr w:type="spellStart"/>
      <w:r>
        <w:t>Устюжанинский</w:t>
      </w:r>
      <w:proofErr w:type="spellEnd"/>
      <w:r>
        <w:t xml:space="preserve"> вестник» и разместить на официальном сайте администрации Устюжанинского сельсовета.</w:t>
      </w:r>
    </w:p>
    <w:p w:rsidR="00936F78" w:rsidRDefault="00936F78" w:rsidP="00936F78"/>
    <w:p w:rsidR="00936F78" w:rsidRDefault="00936F78" w:rsidP="00936F78">
      <w:r>
        <w:t xml:space="preserve"> </w:t>
      </w:r>
    </w:p>
    <w:p w:rsidR="00936F78" w:rsidRDefault="00936F78" w:rsidP="00936F78"/>
    <w:p w:rsidR="00936F78" w:rsidRDefault="00936F78" w:rsidP="00936F78">
      <w:pPr>
        <w:tabs>
          <w:tab w:val="left" w:pos="1260"/>
        </w:tabs>
      </w:pPr>
    </w:p>
    <w:p w:rsidR="00936F78" w:rsidRPr="00631DDA" w:rsidRDefault="00936F78" w:rsidP="00936F78"/>
    <w:p w:rsidR="00936F78" w:rsidRPr="00631DDA" w:rsidRDefault="00936F78" w:rsidP="00936F78">
      <w:r w:rsidRPr="00631DDA">
        <w:t xml:space="preserve">Глава Устюжанинского сельсовета                      </w:t>
      </w:r>
      <w:r>
        <w:t xml:space="preserve">                </w:t>
      </w:r>
      <w:r w:rsidRPr="00631DDA">
        <w:t xml:space="preserve"> К.Д. </w:t>
      </w:r>
      <w:proofErr w:type="spellStart"/>
      <w:r w:rsidRPr="00631DDA">
        <w:t>Козляев</w:t>
      </w:r>
      <w:proofErr w:type="spellEnd"/>
    </w:p>
    <w:p w:rsidR="00890F6C" w:rsidRDefault="00890F6C" w:rsidP="00936F78">
      <w:pPr>
        <w:autoSpaceDE w:val="0"/>
        <w:autoSpaceDN w:val="0"/>
        <w:adjustRightInd w:val="0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936F78" w:rsidRDefault="00936F78" w:rsidP="00936F78">
      <w:pPr>
        <w:tabs>
          <w:tab w:val="left" w:pos="783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b/>
          <w:bCs/>
        </w:rPr>
        <w:lastRenderedPageBreak/>
        <w:tab/>
      </w:r>
      <w:r w:rsidRPr="00936F78">
        <w:rPr>
          <w:bCs/>
          <w:sz w:val="22"/>
          <w:szCs w:val="22"/>
        </w:rPr>
        <w:t xml:space="preserve">Приложение к постановлению администрации </w:t>
      </w:r>
    </w:p>
    <w:p w:rsidR="00936F78" w:rsidRDefault="00936F78" w:rsidP="00936F78">
      <w:pPr>
        <w:tabs>
          <w:tab w:val="left" w:pos="783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936F78">
        <w:rPr>
          <w:bCs/>
          <w:sz w:val="22"/>
          <w:szCs w:val="22"/>
        </w:rPr>
        <w:t xml:space="preserve">Устюжанинского сельсовета </w:t>
      </w:r>
    </w:p>
    <w:p w:rsidR="00936F78" w:rsidRDefault="00936F78" w:rsidP="00936F78">
      <w:pPr>
        <w:tabs>
          <w:tab w:val="left" w:pos="783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936F78">
        <w:rPr>
          <w:bCs/>
          <w:sz w:val="22"/>
          <w:szCs w:val="22"/>
        </w:rPr>
        <w:t xml:space="preserve">Ордынского района </w:t>
      </w:r>
    </w:p>
    <w:p w:rsidR="00890F6C" w:rsidRDefault="00936F78" w:rsidP="00936F78">
      <w:pPr>
        <w:tabs>
          <w:tab w:val="left" w:pos="783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Н</w:t>
      </w:r>
      <w:r w:rsidRPr="00936F78">
        <w:rPr>
          <w:bCs/>
          <w:sz w:val="22"/>
          <w:szCs w:val="22"/>
        </w:rPr>
        <w:t>овосибирской области</w:t>
      </w:r>
    </w:p>
    <w:p w:rsidR="00936F78" w:rsidRPr="00936F78" w:rsidRDefault="00B14601" w:rsidP="00936F78">
      <w:pPr>
        <w:tabs>
          <w:tab w:val="left" w:pos="783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936F78">
        <w:rPr>
          <w:bCs/>
          <w:sz w:val="22"/>
          <w:szCs w:val="22"/>
        </w:rPr>
        <w:t xml:space="preserve">т </w:t>
      </w:r>
      <w:r w:rsidR="00E04AF0">
        <w:rPr>
          <w:bCs/>
          <w:sz w:val="22"/>
          <w:szCs w:val="22"/>
        </w:rPr>
        <w:t>21.02.</w:t>
      </w:r>
      <w:r>
        <w:rPr>
          <w:bCs/>
          <w:sz w:val="22"/>
          <w:szCs w:val="22"/>
        </w:rPr>
        <w:t>2019г. №</w:t>
      </w:r>
      <w:r w:rsidR="00E04AF0">
        <w:rPr>
          <w:bCs/>
          <w:sz w:val="22"/>
          <w:szCs w:val="22"/>
        </w:rPr>
        <w:t xml:space="preserve"> 16-1</w:t>
      </w: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890F6C" w:rsidRDefault="00890F6C" w:rsidP="0045430A">
      <w:pPr>
        <w:autoSpaceDE w:val="0"/>
        <w:autoSpaceDN w:val="0"/>
        <w:adjustRightInd w:val="0"/>
        <w:jc w:val="center"/>
        <w:rPr>
          <w:b/>
          <w:bCs/>
        </w:rPr>
      </w:pPr>
    </w:p>
    <w:p w:rsidR="00C77E87" w:rsidRDefault="00EF4744" w:rsidP="0045430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</w:t>
      </w:r>
      <w:r w:rsidR="00C77E87">
        <w:rPr>
          <w:b/>
          <w:bCs/>
        </w:rPr>
        <w:t>МИНИСТРАТИВНЫЙ</w:t>
      </w:r>
      <w:r w:rsidR="00C77E87">
        <w:t xml:space="preserve"> </w:t>
      </w:r>
      <w:r w:rsidR="00C77E87">
        <w:rPr>
          <w:b/>
          <w:bCs/>
        </w:rPr>
        <w:t>РЕГЛАМЕНТ</w:t>
      </w:r>
    </w:p>
    <w:p w:rsidR="00CA4FFC" w:rsidRDefault="00C77E87" w:rsidP="00C77E87">
      <w:pPr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</w:t>
      </w:r>
      <w:proofErr w:type="gramStart"/>
      <w:r>
        <w:rPr>
          <w:b/>
          <w:bCs/>
        </w:rPr>
        <w:t>по</w:t>
      </w:r>
      <w:proofErr w:type="gramEnd"/>
    </w:p>
    <w:p w:rsidR="00C77E87" w:rsidRPr="00780E34" w:rsidRDefault="00C77E87" w:rsidP="00C77E87">
      <w:pPr>
        <w:jc w:val="center"/>
        <w:rPr>
          <w:b/>
          <w:bCs/>
          <w:color w:val="FF0000"/>
        </w:rPr>
      </w:pPr>
      <w:r w:rsidRPr="007A5279">
        <w:rPr>
          <w:b/>
        </w:rPr>
        <w:t xml:space="preserve">приему заявлений и выдаче документов о согласовании переустройства и (или) перепланировки  </w:t>
      </w:r>
      <w:r w:rsidRPr="00E04AF0">
        <w:rPr>
          <w:b/>
          <w:color w:val="auto"/>
        </w:rPr>
        <w:t>помещени</w:t>
      </w:r>
      <w:r w:rsidR="00780E34" w:rsidRPr="00E04AF0">
        <w:rPr>
          <w:b/>
          <w:color w:val="auto"/>
        </w:rPr>
        <w:t>й</w:t>
      </w:r>
      <w:r w:rsidR="00E850D7" w:rsidRPr="00E04AF0">
        <w:rPr>
          <w:b/>
          <w:color w:val="auto"/>
        </w:rPr>
        <w:t xml:space="preserve">  в </w:t>
      </w:r>
      <w:r w:rsidR="00780E34" w:rsidRPr="00E04AF0">
        <w:rPr>
          <w:b/>
          <w:color w:val="auto"/>
        </w:rPr>
        <w:t>многоквартирном доме</w:t>
      </w:r>
    </w:p>
    <w:p w:rsidR="00C77E87" w:rsidRDefault="00C77E87" w:rsidP="00C77E87">
      <w:pPr>
        <w:jc w:val="center"/>
        <w:rPr>
          <w:b/>
          <w:bCs/>
        </w:rPr>
      </w:pPr>
    </w:p>
    <w:p w:rsidR="00CA4FFC" w:rsidRDefault="00CA4FFC">
      <w:pPr>
        <w:jc w:val="center"/>
      </w:pPr>
      <w:r>
        <w:t>I. Общие положения</w:t>
      </w:r>
    </w:p>
    <w:p w:rsidR="00CA4FFC" w:rsidRDefault="00CA4FFC">
      <w:pPr>
        <w:jc w:val="center"/>
      </w:pPr>
    </w:p>
    <w:p w:rsidR="00CA4FFC" w:rsidRDefault="00CA4FFC" w:rsidP="00237EBB">
      <w:pPr>
        <w:jc w:val="both"/>
      </w:pPr>
      <w:r>
        <w:t xml:space="preserve">        </w:t>
      </w:r>
      <w:r>
        <w:tab/>
        <w:t xml:space="preserve"> 1.1. </w:t>
      </w:r>
      <w:proofErr w:type="gramStart"/>
      <w:r w:rsidR="00C77E87">
        <w:t xml:space="preserve">Административный регламент предоставления муниципальной услуги по </w:t>
      </w:r>
      <w:r w:rsidR="00942FB3">
        <w:t>прием</w:t>
      </w:r>
      <w:r w:rsidR="00C77E87">
        <w:t>у</w:t>
      </w:r>
      <w:r w:rsidR="00942FB3">
        <w:t xml:space="preserve"> заявлений и выдач</w:t>
      </w:r>
      <w:r w:rsidR="00C77E87">
        <w:t>е</w:t>
      </w:r>
      <w:r w:rsidR="00942FB3">
        <w:t xml:space="preserve"> документов о согласовании переустройства и (или) перепланировки </w:t>
      </w:r>
      <w:r w:rsidR="00780E34" w:rsidRPr="00E04AF0">
        <w:rPr>
          <w:color w:val="auto"/>
        </w:rPr>
        <w:t>помещений  в многоквартирном доме</w:t>
      </w:r>
      <w:r w:rsidR="00237EBB">
        <w:rPr>
          <w:b/>
          <w:color w:val="FF0000"/>
        </w:rPr>
        <w:t xml:space="preserve"> </w:t>
      </w:r>
      <w:r w:rsidR="00780E34">
        <w:t xml:space="preserve"> </w:t>
      </w:r>
      <w:r w:rsidR="00C77E87"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2660CF">
        <w:t>Устюжанинского</w:t>
      </w:r>
      <w:r w:rsidR="00BF3995">
        <w:t xml:space="preserve"> сельсовета</w:t>
      </w:r>
      <w:r w:rsidR="00C77E87">
        <w:t xml:space="preserve">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</w:t>
      </w:r>
      <w:proofErr w:type="gramEnd"/>
      <w:r w:rsidR="00C77E87">
        <w:t xml:space="preserve"> </w:t>
      </w:r>
      <w:proofErr w:type="gramStart"/>
      <w:r w:rsidR="00C77E87">
        <w:t>процессе</w:t>
      </w:r>
      <w:proofErr w:type="gramEnd"/>
      <w:r w:rsidR="00C77E87">
        <w:t xml:space="preserve"> предоставления муниципальной услуги</w:t>
      </w:r>
      <w:r w:rsidR="00942FB3">
        <w:t>.</w:t>
      </w:r>
    </w:p>
    <w:p w:rsidR="00CA4FFC" w:rsidRDefault="00CA4FFC" w:rsidP="00BA55A5">
      <w:pPr>
        <w:ind w:firstLine="720"/>
        <w:jc w:val="both"/>
      </w:pPr>
      <w:r>
        <w:t>Предоставление  муниципальной услуги осуществляет</w:t>
      </w:r>
      <w:r w:rsidR="000E3E3D">
        <w:t xml:space="preserve"> </w:t>
      </w:r>
      <w:r w:rsidR="00C77E87">
        <w:t xml:space="preserve">Администрация </w:t>
      </w:r>
      <w:r w:rsidR="002660CF">
        <w:t>Устюжанинского</w:t>
      </w:r>
      <w:r w:rsidR="00BF3995">
        <w:t xml:space="preserve"> сельсовета.</w:t>
      </w:r>
    </w:p>
    <w:p w:rsidR="00CA4FFC" w:rsidRDefault="00CA4FFC">
      <w:pPr>
        <w:jc w:val="both"/>
      </w:pPr>
      <w:r>
        <w:t xml:space="preserve">        </w:t>
      </w:r>
      <w:r>
        <w:tab/>
        <w:t>1.2. Заявителями на предоставление муниципальной  услуги выступают:</w:t>
      </w:r>
      <w:r w:rsidR="000E3E3D">
        <w:t xml:space="preserve"> </w:t>
      </w:r>
      <w:r w:rsidR="00942FB3">
        <w:t>физические и юридические лица, являющиеся собственниками жилых помещений, нанимателями жилых помещений по договору социального найма, только в случае, когда они в установленном порядке уполномочены собственником на проведение переустройства и (или) перепланировки жилого помещения.</w:t>
      </w:r>
    </w:p>
    <w:p w:rsidR="00CA4FFC" w:rsidRDefault="00CA4FFC" w:rsidP="009A04C0">
      <w:r>
        <w:t>1.3. Порядок информирования о правилах  предоставлении муниципальной  услуги:</w:t>
      </w:r>
    </w:p>
    <w:p w:rsidR="009A04C0" w:rsidRPr="00231797" w:rsidRDefault="00CA4FFC" w:rsidP="009A04C0">
      <w:pPr>
        <w:jc w:val="both"/>
      </w:pPr>
      <w:r>
        <w:t>1.3.1. Местонахождение</w:t>
      </w:r>
      <w:r w:rsidR="00C77E87">
        <w:t xml:space="preserve"> Администрации муниципального образования, предоставляющего муниципальную услугу:</w:t>
      </w:r>
      <w:r w:rsidR="009A04C0">
        <w:t xml:space="preserve"> </w:t>
      </w:r>
      <w:r w:rsidR="009A04C0" w:rsidRPr="00231797">
        <w:t>633</w:t>
      </w:r>
      <w:r w:rsidR="009A04C0">
        <w:t>29</w:t>
      </w:r>
      <w:r w:rsidR="004B010F">
        <w:t>5</w:t>
      </w:r>
      <w:r w:rsidR="009A04C0" w:rsidRPr="00231797">
        <w:t xml:space="preserve">, Новосибирская область, </w:t>
      </w:r>
      <w:r w:rsidR="009A04C0">
        <w:t xml:space="preserve">Ордынский  район, </w:t>
      </w:r>
      <w:r w:rsidR="004B010F">
        <w:t>д. Устюжанино</w:t>
      </w:r>
      <w:r w:rsidR="009A04C0" w:rsidRPr="00231797">
        <w:t xml:space="preserve">, улица </w:t>
      </w:r>
      <w:r w:rsidR="009A04C0">
        <w:t xml:space="preserve"> </w:t>
      </w:r>
      <w:r w:rsidR="004B010F">
        <w:t>Якова Устюжанина</w:t>
      </w:r>
      <w:r w:rsidR="009A04C0">
        <w:t xml:space="preserve"> </w:t>
      </w:r>
      <w:r w:rsidR="009A04C0" w:rsidRPr="00231797">
        <w:t>,</w:t>
      </w:r>
      <w:r w:rsidR="004B010F">
        <w:t>45а</w:t>
      </w:r>
      <w:r w:rsidR="009A04C0" w:rsidRPr="00231797">
        <w:t>.</w:t>
      </w:r>
    </w:p>
    <w:p w:rsidR="00C77E87" w:rsidRDefault="00CA4FFC" w:rsidP="009A04C0">
      <w:pPr>
        <w:jc w:val="both"/>
      </w:pPr>
      <w:r>
        <w:t>1.3.2. Часы приёма заявителей</w:t>
      </w:r>
      <w:r w:rsidR="003D29EE">
        <w:t xml:space="preserve">: </w:t>
      </w:r>
    </w:p>
    <w:p w:rsidR="009A04C0" w:rsidRPr="00094A95" w:rsidRDefault="009A04C0" w:rsidP="009A04C0">
      <w:pPr>
        <w:tabs>
          <w:tab w:val="num" w:pos="0"/>
        </w:tabs>
      </w:pPr>
      <w:r>
        <w:t xml:space="preserve"> </w:t>
      </w:r>
      <w:r w:rsidRPr="00094A95">
        <w:t xml:space="preserve">понедельник – четверг: с </w:t>
      </w:r>
      <w:r w:rsidR="004B010F">
        <w:t>9-</w:t>
      </w:r>
      <w:r w:rsidRPr="00094A95">
        <w:t xml:space="preserve"> </w:t>
      </w:r>
      <w:r w:rsidR="004B010F">
        <w:t>00</w:t>
      </w:r>
      <w:r w:rsidRPr="00094A95">
        <w:t>до 1</w:t>
      </w:r>
      <w:r w:rsidR="004B010F">
        <w:t>6-00</w:t>
      </w:r>
      <w:proofErr w:type="gramStart"/>
      <w:r w:rsidR="004B010F">
        <w:t xml:space="preserve"> </w:t>
      </w:r>
      <w:r w:rsidRPr="00094A95">
        <w:t>;</w:t>
      </w:r>
      <w:proofErr w:type="gramEnd"/>
    </w:p>
    <w:p w:rsidR="009A04C0" w:rsidRPr="00094A95" w:rsidRDefault="009A04C0" w:rsidP="009A04C0">
      <w:pPr>
        <w:tabs>
          <w:tab w:val="num" w:pos="0"/>
        </w:tabs>
      </w:pPr>
      <w:r w:rsidRPr="00094A95">
        <w:t xml:space="preserve">- пятница: с </w:t>
      </w:r>
      <w:r w:rsidR="004B010F">
        <w:t>9-00</w:t>
      </w:r>
      <w:r w:rsidRPr="00094A95">
        <w:t xml:space="preserve"> до </w:t>
      </w:r>
      <w:r w:rsidR="004B010F">
        <w:t>16-00</w:t>
      </w:r>
      <w:proofErr w:type="gramStart"/>
      <w:r w:rsidR="004B010F">
        <w:t xml:space="preserve"> ;</w:t>
      </w:r>
      <w:proofErr w:type="gramEnd"/>
    </w:p>
    <w:p w:rsidR="009A04C0" w:rsidRPr="00094A95" w:rsidRDefault="009A04C0" w:rsidP="009A04C0">
      <w:pPr>
        <w:tabs>
          <w:tab w:val="num" w:pos="0"/>
        </w:tabs>
        <w:jc w:val="both"/>
      </w:pPr>
      <w:r w:rsidRPr="00094A95">
        <w:t>- перерыв на обед: 13.00 – 14.00 часов;</w:t>
      </w:r>
    </w:p>
    <w:p w:rsidR="009A04C0" w:rsidRPr="00094A95" w:rsidRDefault="009A04C0" w:rsidP="009A04C0">
      <w:pPr>
        <w:tabs>
          <w:tab w:val="num" w:pos="0"/>
        </w:tabs>
        <w:jc w:val="both"/>
      </w:pPr>
      <w:r w:rsidRPr="00094A95">
        <w:t>- выходные дни – суббота, воскресенье.</w:t>
      </w:r>
    </w:p>
    <w:p w:rsidR="00CA4FFC" w:rsidRPr="00423227" w:rsidRDefault="00CA4FFC" w:rsidP="006D7283">
      <w:pPr>
        <w:jc w:val="both"/>
      </w:pPr>
      <w:r>
        <w:t>1.3</w:t>
      </w:r>
      <w:r w:rsidR="00983BA5">
        <w:t xml:space="preserve">.3.Адрес </w:t>
      </w:r>
      <w:r w:rsidR="00C77E87">
        <w:t xml:space="preserve">официального интернет-сайта Администрации </w:t>
      </w:r>
      <w:r w:rsidR="002660CF">
        <w:t>Устюжанинского</w:t>
      </w:r>
      <w:r w:rsidR="009A04C0">
        <w:t xml:space="preserve"> </w:t>
      </w:r>
      <w:r w:rsidR="00BF3995">
        <w:t>сельсовета</w:t>
      </w:r>
      <w:hyperlink r:id="rId8" w:history="1">
        <w:r w:rsidR="004B010F" w:rsidRPr="00532D80">
          <w:rPr>
            <w:rStyle w:val="a3"/>
            <w:rFonts w:ascii="Arial" w:hAnsi="Arial" w:cs="Arial"/>
            <w:lang w:val="en-US"/>
          </w:rPr>
          <w:t>www</w:t>
        </w:r>
        <w:r w:rsidR="004B010F" w:rsidRPr="00532D80">
          <w:rPr>
            <w:rStyle w:val="a3"/>
            <w:rFonts w:ascii="Arial" w:hAnsi="Arial" w:cs="Arial"/>
          </w:rPr>
          <w:t>.</w:t>
        </w:r>
        <w:proofErr w:type="spellStart"/>
        <w:r w:rsidR="004B010F" w:rsidRPr="00532D80">
          <w:rPr>
            <w:rStyle w:val="a3"/>
            <w:rFonts w:ascii="Arial" w:hAnsi="Arial" w:cs="Arial"/>
            <w:lang w:val="en-US"/>
          </w:rPr>
          <w:t>ustyganino</w:t>
        </w:r>
        <w:proofErr w:type="spellEnd"/>
        <w:r w:rsidR="004B010F" w:rsidRPr="00532D80">
          <w:rPr>
            <w:rStyle w:val="a3"/>
            <w:rFonts w:ascii="Arial" w:hAnsi="Arial" w:cs="Arial"/>
          </w:rPr>
          <w:t>.</w:t>
        </w:r>
        <w:proofErr w:type="spellStart"/>
        <w:r w:rsidR="004B010F" w:rsidRPr="00532D80">
          <w:rPr>
            <w:rStyle w:val="a3"/>
            <w:rFonts w:ascii="Arial" w:hAnsi="Arial" w:cs="Arial"/>
            <w:lang w:val="en-US"/>
          </w:rPr>
          <w:t>nso</w:t>
        </w:r>
        <w:proofErr w:type="spellEnd"/>
        <w:r w:rsidR="004B010F" w:rsidRPr="00532D80">
          <w:rPr>
            <w:rStyle w:val="a3"/>
            <w:rFonts w:ascii="Arial" w:hAnsi="Arial" w:cs="Arial"/>
          </w:rPr>
          <w:t>.</w:t>
        </w:r>
        <w:proofErr w:type="spellStart"/>
        <w:r w:rsidR="004B010F" w:rsidRPr="00532D80"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</w:p>
    <w:p w:rsidR="009A04C0" w:rsidRDefault="00BA55A5" w:rsidP="009A04C0">
      <w:pPr>
        <w:jc w:val="both"/>
      </w:pPr>
      <w:r>
        <w:t>Адрес электронной почты</w:t>
      </w:r>
      <w:r w:rsidR="009A04C0">
        <w:t>:</w:t>
      </w:r>
      <w:r>
        <w:t xml:space="preserve"> </w:t>
      </w:r>
      <w:r w:rsidR="009A04C0">
        <w:t xml:space="preserve"> </w:t>
      </w:r>
      <w:proofErr w:type="spellStart"/>
      <w:r w:rsidR="004B010F" w:rsidRPr="00781E7B">
        <w:rPr>
          <w:rFonts w:ascii="Arial" w:hAnsi="Arial" w:cs="Arial"/>
          <w:lang w:val="en-US"/>
        </w:rPr>
        <w:t>ustyuzhanino</w:t>
      </w:r>
      <w:proofErr w:type="spellEnd"/>
      <w:r w:rsidR="004B010F" w:rsidRPr="00781E7B">
        <w:rPr>
          <w:rFonts w:ascii="Arial" w:hAnsi="Arial" w:cs="Arial"/>
        </w:rPr>
        <w:t>@</w:t>
      </w:r>
      <w:proofErr w:type="spellStart"/>
      <w:r w:rsidR="004B010F" w:rsidRPr="00781E7B">
        <w:rPr>
          <w:rFonts w:ascii="Arial" w:hAnsi="Arial" w:cs="Arial"/>
          <w:lang w:val="en-US"/>
        </w:rPr>
        <w:t>bk</w:t>
      </w:r>
      <w:proofErr w:type="spellEnd"/>
      <w:r w:rsidR="004B010F" w:rsidRPr="00781E7B">
        <w:rPr>
          <w:rFonts w:ascii="Arial" w:hAnsi="Arial" w:cs="Arial"/>
        </w:rPr>
        <w:t>.</w:t>
      </w:r>
      <w:proofErr w:type="spellStart"/>
      <w:r w:rsidR="004B010F" w:rsidRPr="00781E7B">
        <w:rPr>
          <w:rFonts w:ascii="Arial" w:hAnsi="Arial" w:cs="Arial"/>
          <w:lang w:val="en-US"/>
        </w:rPr>
        <w:t>ru</w:t>
      </w:r>
      <w:proofErr w:type="spellEnd"/>
    </w:p>
    <w:p w:rsidR="00CA4FFC" w:rsidRDefault="00CA4FFC" w:rsidP="00BA55A5">
      <w:pPr>
        <w:ind w:firstLine="720"/>
        <w:jc w:val="both"/>
      </w:pPr>
      <w:r>
        <w:t xml:space="preserve">Информация, размещаемая на официальном интернет-сайте и информационном стенде </w:t>
      </w:r>
      <w:r w:rsidR="00C77E87">
        <w:t xml:space="preserve">Администрации </w:t>
      </w:r>
      <w:r w:rsidR="002660CF">
        <w:t>Устюжанинского</w:t>
      </w:r>
      <w:r w:rsidR="009A04C0">
        <w:t xml:space="preserve"> </w:t>
      </w:r>
      <w:r w:rsidR="00BF3995">
        <w:t xml:space="preserve"> сельсовета</w:t>
      </w:r>
      <w:r>
        <w:t xml:space="preserve">, обновляется по мере ее изменения. </w:t>
      </w:r>
    </w:p>
    <w:p w:rsidR="00CA4FFC" w:rsidRDefault="00CA4FFC">
      <w:pPr>
        <w:ind w:firstLine="720"/>
        <w:jc w:val="both"/>
      </w:pPr>
      <w:r>
        <w:lastRenderedPageBreak/>
        <w:t>1.3.</w:t>
      </w:r>
      <w:r w:rsidR="006D7283">
        <w:t>4</w:t>
      </w:r>
      <w:r>
        <w:t>. Информация по вопросам предоставления муниципальной услуги предоставляется:</w:t>
      </w:r>
    </w:p>
    <w:p w:rsidR="00CA4FFC" w:rsidRDefault="00CA4FFC" w:rsidP="003312F8">
      <w:pPr>
        <w:ind w:left="709"/>
        <w:jc w:val="both"/>
      </w:pPr>
      <w:r>
        <w:t xml:space="preserve"> </w:t>
      </w:r>
      <w:r w:rsidR="003312F8">
        <w:t xml:space="preserve">- </w:t>
      </w:r>
      <w:r>
        <w:t xml:space="preserve">в  </w:t>
      </w:r>
      <w:r w:rsidR="00C77E87">
        <w:t xml:space="preserve">Администрации </w:t>
      </w:r>
      <w:r w:rsidR="002660CF">
        <w:t>Устюжанинского</w:t>
      </w:r>
      <w:r w:rsidR="00BF3995">
        <w:t xml:space="preserve"> сельсовета, </w:t>
      </w:r>
      <w:r>
        <w:t>участвующих в предоставлении муниципальной услуги:</w:t>
      </w:r>
    </w:p>
    <w:p w:rsidR="00CA4FFC" w:rsidRDefault="003312F8">
      <w:pPr>
        <w:ind w:firstLine="708"/>
        <w:jc w:val="both"/>
      </w:pPr>
      <w:r>
        <w:t xml:space="preserve">- </w:t>
      </w:r>
      <w:r w:rsidR="00CA4FFC">
        <w:t xml:space="preserve">посредством размещения на информационном стенде и официальном сайте </w:t>
      </w:r>
      <w:r w:rsidR="00C77E87">
        <w:t xml:space="preserve">Администрации </w:t>
      </w:r>
      <w:r w:rsidR="002660CF">
        <w:t>Устюжанинского</w:t>
      </w:r>
      <w:r w:rsidR="00BF3995">
        <w:t xml:space="preserve"> сельсовета</w:t>
      </w:r>
      <w:r w:rsidR="00CA4FFC">
        <w:t xml:space="preserve"> в сети Интернет, электронного информирования;</w:t>
      </w:r>
    </w:p>
    <w:p w:rsidR="00CA4FFC" w:rsidRDefault="00BA55A5">
      <w:pPr>
        <w:ind w:firstLine="708"/>
        <w:jc w:val="both"/>
      </w:pPr>
      <w:r>
        <w:t xml:space="preserve">- </w:t>
      </w:r>
      <w:r w:rsidR="00CA4FFC">
        <w:t xml:space="preserve">с использованием средств телефонной, почтовой связи.  </w:t>
      </w:r>
    </w:p>
    <w:p w:rsidR="00CA4FFC" w:rsidRDefault="00CA4FFC" w:rsidP="00BA55A5">
      <w:pPr>
        <w:ind w:firstLine="708"/>
        <w:jc w:val="both"/>
      </w:pPr>
      <w:r>
        <w:t>Для получения информации о муниципальной услуге, порядке</w:t>
      </w:r>
      <w:r w:rsidR="00BA55A5">
        <w:t xml:space="preserve"> </w:t>
      </w:r>
      <w:r>
        <w:t>предоставления, ходе предоставления муниципальной услуги заявители вправе обращаться:</w:t>
      </w:r>
    </w:p>
    <w:p w:rsidR="00CA4FFC" w:rsidRDefault="00C77E87">
      <w:pPr>
        <w:ind w:firstLine="709"/>
        <w:jc w:val="both"/>
      </w:pPr>
      <w:r>
        <w:t xml:space="preserve">- </w:t>
      </w:r>
      <w:r w:rsidR="00CA4FFC">
        <w:t xml:space="preserve"> в устной форме лично или по телефону:</w:t>
      </w:r>
    </w:p>
    <w:p w:rsidR="00CA4FFC" w:rsidRDefault="00C77E87">
      <w:pPr>
        <w:ind w:firstLine="709"/>
        <w:jc w:val="both"/>
      </w:pPr>
      <w:r>
        <w:t xml:space="preserve">- </w:t>
      </w:r>
      <w:r w:rsidR="00CA4FFC">
        <w:t xml:space="preserve">к специалистам </w:t>
      </w:r>
      <w:r w:rsidR="004B010F">
        <w:t>а</w:t>
      </w:r>
      <w:r>
        <w:t xml:space="preserve">дминистрации </w:t>
      </w:r>
      <w:r w:rsidR="002660CF">
        <w:t>Устюжанинского</w:t>
      </w:r>
      <w:r w:rsidR="009A04C0">
        <w:t xml:space="preserve"> </w:t>
      </w:r>
      <w:r w:rsidR="00BF3995">
        <w:t>сельсовета</w:t>
      </w:r>
      <w:r w:rsidR="00CA4FFC">
        <w:t>, участвующих в предоставлении муниципальной услуги;</w:t>
      </w:r>
    </w:p>
    <w:p w:rsidR="00CA4FFC" w:rsidRDefault="00C77E87">
      <w:pPr>
        <w:ind w:firstLine="709"/>
        <w:jc w:val="both"/>
      </w:pPr>
      <w:r>
        <w:t>-</w:t>
      </w:r>
      <w:r w:rsidR="00CA4FFC">
        <w:t xml:space="preserve"> в письменной форме почтой;</w:t>
      </w:r>
    </w:p>
    <w:p w:rsidR="00CA4FFC" w:rsidRDefault="00C77E87">
      <w:pPr>
        <w:ind w:firstLine="709"/>
        <w:jc w:val="both"/>
      </w:pPr>
      <w:r>
        <w:t xml:space="preserve">- </w:t>
      </w:r>
      <w:r w:rsidR="00CA4FFC">
        <w:t xml:space="preserve"> посредством электронной почты;</w:t>
      </w:r>
    </w:p>
    <w:p w:rsidR="006D7283" w:rsidRPr="006D7283" w:rsidRDefault="006D7283" w:rsidP="006D7283">
      <w:pPr>
        <w:jc w:val="both"/>
      </w:pPr>
      <w:r>
        <w:t xml:space="preserve">          - </w:t>
      </w:r>
      <w:r w:rsidRPr="006D7283">
        <w:t>с использованием Единого портала государственных и муниципальных услуг;</w:t>
      </w:r>
    </w:p>
    <w:p w:rsidR="006D7283" w:rsidRPr="006D7283" w:rsidRDefault="006D7283" w:rsidP="006D7283">
      <w:pPr>
        <w:jc w:val="both"/>
      </w:pPr>
      <w:r>
        <w:t xml:space="preserve">          - </w:t>
      </w:r>
      <w:r w:rsidRPr="006D7283">
        <w:t>через МФЦ.</w:t>
      </w:r>
    </w:p>
    <w:p w:rsidR="00CA4FFC" w:rsidRDefault="00CA4FFC">
      <w:pPr>
        <w:ind w:firstLine="700"/>
        <w:jc w:val="both"/>
      </w:pPr>
      <w:r>
        <w:t>Информирование проводится в двух формах: устное и письменное.</w:t>
      </w:r>
    </w:p>
    <w:p w:rsidR="00CA4FFC" w:rsidRDefault="00CA4FFC">
      <w:pPr>
        <w:ind w:firstLine="70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</w:t>
      </w:r>
      <w:r w:rsidR="00BA55A5">
        <w:t xml:space="preserve"> </w:t>
      </w:r>
      <w:r w:rsidR="004B010F">
        <w:t>а</w:t>
      </w:r>
      <w:r w:rsidR="00BA55A5">
        <w:t>дминистрации</w:t>
      </w:r>
      <w:r>
        <w:t>, в который поступил звонок, и фамилии специалиста, принявшего телефонный звонок.</w:t>
      </w:r>
    </w:p>
    <w:p w:rsidR="00CA4FFC" w:rsidRDefault="00CA4FFC">
      <w:pPr>
        <w:ind w:firstLine="70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CA4FFC" w:rsidRDefault="00CA4FFC">
      <w:pPr>
        <w:ind w:firstLine="709"/>
        <w:jc w:val="both"/>
      </w:pPr>
      <w: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</w:t>
      </w:r>
      <w:r w:rsidR="00BA55A5">
        <w:t xml:space="preserve">обратившемуся лицу направить в </w:t>
      </w:r>
      <w:r w:rsidR="004B010F">
        <w:t>а</w:t>
      </w:r>
      <w:r>
        <w:t>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CA4FFC" w:rsidRDefault="00CA4FFC">
      <w:pPr>
        <w:ind w:firstLine="70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A4FFC" w:rsidRDefault="00CA4FFC">
      <w:pPr>
        <w:ind w:firstLine="709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CA4FFC" w:rsidRDefault="00CA4FFC">
      <w:pPr>
        <w:ind w:firstLine="709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A4FFC" w:rsidRDefault="00CA4FFC">
      <w:pPr>
        <w:ind w:firstLine="709"/>
        <w:jc w:val="both"/>
      </w:pPr>
      <w:r>
        <w:t xml:space="preserve">Письменный ответ на обращение подписывается главой </w:t>
      </w:r>
      <w:r w:rsidR="002660CF">
        <w:t>Устюжанинского</w:t>
      </w:r>
      <w:r w:rsidR="006D7283">
        <w:t xml:space="preserve"> сельсовета</w:t>
      </w:r>
      <w:r>
        <w:t>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BF7EC3" w:rsidRPr="00BF7EC3" w:rsidRDefault="00BF7EC3" w:rsidP="00BF7EC3">
      <w:pPr>
        <w:jc w:val="both"/>
        <w:rPr>
          <w:color w:val="auto"/>
        </w:rPr>
      </w:pPr>
      <w:proofErr w:type="gramStart"/>
      <w:r w:rsidRPr="00BF7EC3">
        <w:rPr>
          <w:color w:val="auto"/>
        </w:rPr>
        <w:lastRenderedPageBreak/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 w:rsidRPr="00BF7EC3">
        <w:rPr>
          <w:color w:val="auto"/>
        </w:rPr>
        <w:t xml:space="preserve"> </w:t>
      </w:r>
      <w:proofErr w:type="gramStart"/>
      <w:r w:rsidRPr="00BF7EC3">
        <w:rPr>
          <w:color w:val="auto"/>
        </w:rPr>
        <w:t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 на официальном сайте данных государственного органа или</w:t>
      </w:r>
      <w:proofErr w:type="gramEnd"/>
      <w:r w:rsidRPr="00BF7EC3">
        <w:rPr>
          <w:color w:val="auto"/>
        </w:rPr>
        <w:t xml:space="preserve"> органа местного самоуправления в информационно-телекоммуникационной сети "Интернет".</w:t>
      </w:r>
    </w:p>
    <w:p w:rsidR="00C77E87" w:rsidRPr="00C72B6B" w:rsidRDefault="00C77E87" w:rsidP="009A04C0">
      <w:pPr>
        <w:numPr>
          <w:ilvl w:val="2"/>
          <w:numId w:val="3"/>
        </w:numPr>
        <w:tabs>
          <w:tab w:val="clear" w:pos="1440"/>
        </w:tabs>
        <w:ind w:left="0" w:firstLine="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C77E87" w:rsidRPr="00C72B6B" w:rsidRDefault="00C77E87" w:rsidP="009A04C0">
      <w:pPr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</w:t>
      </w:r>
      <w:r w:rsidR="00BA55A5">
        <w:t>х</w:t>
      </w:r>
      <w:r>
        <w:t xml:space="preserve"> заполнения.</w:t>
      </w:r>
    </w:p>
    <w:p w:rsidR="00C77E87" w:rsidRDefault="00C77E87" w:rsidP="009A04C0">
      <w:pPr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C77E87" w:rsidRPr="00C72B6B" w:rsidRDefault="00C77E87" w:rsidP="009A04C0">
      <w:pPr>
        <w:jc w:val="both"/>
      </w:pPr>
      <w:proofErr w:type="gramStart"/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</w:t>
      </w:r>
      <w:r w:rsidR="004B010F">
        <w:t>а</w:t>
      </w:r>
      <w:r>
        <w:t xml:space="preserve">дминистрации </w:t>
      </w:r>
      <w:r w:rsidR="002660CF">
        <w:t>Устюжанинского</w:t>
      </w:r>
      <w:r w:rsidR="00DE29DF">
        <w:t xml:space="preserve"> сельсовета</w:t>
      </w:r>
      <w: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C77E87" w:rsidRDefault="00C77E87" w:rsidP="009A04C0">
      <w:pPr>
        <w:jc w:val="both"/>
      </w:pPr>
    </w:p>
    <w:p w:rsidR="00CA4FFC" w:rsidRDefault="00CA4FFC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B14601" w:rsidRDefault="00B14601" w:rsidP="009A04C0">
      <w:pPr>
        <w:jc w:val="both"/>
      </w:pPr>
    </w:p>
    <w:p w:rsidR="00CA4FFC" w:rsidRPr="009A04C0" w:rsidRDefault="00CA4FFC" w:rsidP="009A04C0">
      <w:pPr>
        <w:numPr>
          <w:ilvl w:val="0"/>
          <w:numId w:val="3"/>
        </w:numPr>
        <w:jc w:val="center"/>
        <w:outlineLvl w:val="0"/>
        <w:rPr>
          <w:b/>
        </w:rPr>
      </w:pPr>
      <w:r w:rsidRPr="009A04C0">
        <w:rPr>
          <w:b/>
        </w:rPr>
        <w:t>Стандарт предоставления муниципальной услуги</w:t>
      </w:r>
    </w:p>
    <w:p w:rsidR="00CA4FFC" w:rsidRDefault="00CA4FFC">
      <w:pPr>
        <w:jc w:val="both"/>
      </w:pPr>
      <w:r>
        <w:t xml:space="preserve">                  </w:t>
      </w:r>
    </w:p>
    <w:p w:rsidR="00CA4FFC" w:rsidRPr="00E04AF0" w:rsidRDefault="00CA4FFC" w:rsidP="009617B1">
      <w:pPr>
        <w:pBdr>
          <w:bottom w:val="single" w:sz="12" w:space="0" w:color="808080"/>
        </w:pBdr>
        <w:ind w:firstLine="700"/>
        <w:jc w:val="both"/>
        <w:rPr>
          <w:color w:val="auto"/>
        </w:rPr>
      </w:pPr>
      <w:r>
        <w:t>2.1.Наименование муниципальной услуги</w:t>
      </w:r>
      <w:r w:rsidR="009617B1">
        <w:t xml:space="preserve">: прием заявлений и выдача документов о согласовании переустройства и (или) перепланировки </w:t>
      </w:r>
      <w:r w:rsidR="00CD7FFC">
        <w:t xml:space="preserve"> </w:t>
      </w:r>
      <w:r w:rsidR="00CD7FFC" w:rsidRPr="00E04AF0">
        <w:rPr>
          <w:color w:val="auto"/>
        </w:rPr>
        <w:t>помещений  в многоквартирном доме.</w:t>
      </w:r>
    </w:p>
    <w:p w:rsidR="006D7283" w:rsidRDefault="00CA4FFC" w:rsidP="006D7283">
      <w:pPr>
        <w:tabs>
          <w:tab w:val="num" w:pos="720"/>
        </w:tabs>
        <w:jc w:val="both"/>
      </w:pPr>
      <w:r>
        <w:t xml:space="preserve">2.2. </w:t>
      </w:r>
      <w:r w:rsidR="006D7283">
        <w:t xml:space="preserve"> Предоставление муниципальной услуги осуществляет Администрация. </w:t>
      </w:r>
    </w:p>
    <w:p w:rsidR="006D7283" w:rsidRPr="00CB69EE" w:rsidRDefault="006D7283" w:rsidP="006D7283">
      <w:pPr>
        <w:tabs>
          <w:tab w:val="num" w:pos="720"/>
        </w:tabs>
        <w:jc w:val="both"/>
      </w:pPr>
      <w:proofErr w:type="gramStart"/>
      <w:r>
        <w:t xml:space="preserve">2.2.1 </w:t>
      </w:r>
      <w:r w:rsidRPr="00CB69EE">
        <w:t xml:space="preserve">Операторы МФЦ осуществляют прием, регистрацию, обработку заявлений и документов, необходимых для предоставления муниципальной услуги, и передачу </w:t>
      </w:r>
      <w:r w:rsidRPr="00CB69EE">
        <w:rPr>
          <w:shd w:val="clear" w:color="auto" w:fill="FFFFFF"/>
        </w:rPr>
        <w:t>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заявителю, в случаях, если заявитель обратился непосредственно в МФЦ за предоставлением муниципальной услуги (при наличии МФЦ).</w:t>
      </w:r>
      <w:proofErr w:type="gramEnd"/>
    </w:p>
    <w:p w:rsidR="006D7283" w:rsidRPr="00CB69EE" w:rsidRDefault="006D7283" w:rsidP="006D7283">
      <w:pPr>
        <w:pStyle w:val="ab"/>
        <w:numPr>
          <w:ilvl w:val="2"/>
          <w:numId w:val="6"/>
        </w:numPr>
        <w:tabs>
          <w:tab w:val="num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69EE">
        <w:rPr>
          <w:rFonts w:ascii="Times New Roman" w:hAnsi="Times New Roman"/>
          <w:sz w:val="28"/>
          <w:szCs w:val="28"/>
        </w:rPr>
        <w:t>Заявитель имеет право направить заявление о предоставлении муниципальной услуги и прилагаемые к нему документы:</w:t>
      </w:r>
    </w:p>
    <w:p w:rsidR="006D7283" w:rsidRPr="00CB69EE" w:rsidRDefault="006D7283" w:rsidP="006D7283">
      <w:pPr>
        <w:pStyle w:val="ac"/>
        <w:spacing w:before="0" w:beforeAutospacing="0" w:after="0" w:afterAutospacing="0"/>
        <w:rPr>
          <w:sz w:val="28"/>
          <w:szCs w:val="28"/>
        </w:rPr>
      </w:pPr>
      <w:r w:rsidRPr="00CB69EE">
        <w:rPr>
          <w:sz w:val="28"/>
          <w:szCs w:val="28"/>
        </w:rPr>
        <w:t> -</w:t>
      </w:r>
      <w:r>
        <w:rPr>
          <w:sz w:val="28"/>
          <w:szCs w:val="28"/>
        </w:rPr>
        <w:t xml:space="preserve"> </w:t>
      </w:r>
      <w:r w:rsidRPr="00CB69EE">
        <w:rPr>
          <w:sz w:val="28"/>
          <w:szCs w:val="28"/>
        </w:rPr>
        <w:t>непосредственно в Администрацию в бумажном виде;</w:t>
      </w:r>
    </w:p>
    <w:p w:rsidR="006D7283" w:rsidRPr="00CB69EE" w:rsidRDefault="006D7283" w:rsidP="006D7283">
      <w:pPr>
        <w:pStyle w:val="ac"/>
        <w:spacing w:before="0" w:beforeAutospacing="0" w:after="0" w:afterAutospacing="0"/>
        <w:rPr>
          <w:sz w:val="28"/>
          <w:szCs w:val="28"/>
        </w:rPr>
      </w:pPr>
      <w:r w:rsidRPr="00CB69EE">
        <w:rPr>
          <w:sz w:val="28"/>
          <w:szCs w:val="28"/>
        </w:rPr>
        <w:t> -</w:t>
      </w:r>
      <w:r>
        <w:rPr>
          <w:sz w:val="28"/>
          <w:szCs w:val="28"/>
        </w:rPr>
        <w:t xml:space="preserve"> </w:t>
      </w:r>
      <w:r w:rsidRPr="00CB69EE">
        <w:rPr>
          <w:sz w:val="28"/>
          <w:szCs w:val="28"/>
        </w:rPr>
        <w:t>направляются заказным почтовым отправлением с уведомлением о вручении,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направляются;</w:t>
      </w:r>
    </w:p>
    <w:p w:rsidR="006D7283" w:rsidRPr="00CB69EE" w:rsidRDefault="006D7283" w:rsidP="006D7283">
      <w:pPr>
        <w:pStyle w:val="ac"/>
        <w:spacing w:before="0" w:beforeAutospacing="0" w:after="0" w:afterAutospacing="0"/>
        <w:rPr>
          <w:sz w:val="28"/>
          <w:szCs w:val="28"/>
        </w:rPr>
      </w:pPr>
      <w:r w:rsidRPr="00CB69E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CB69EE">
        <w:rPr>
          <w:sz w:val="28"/>
          <w:szCs w:val="28"/>
        </w:rPr>
        <w:t>в форме электронного запроса на оказание муниципальной услуги или в сканированной форме, а также необходимый пакет документов (первичные или электронные копии документов, составленные на бумажных носителях) в электронной форме (в сканированной форме) направляется с использованием Единого портала либо регионального портала.</w:t>
      </w:r>
    </w:p>
    <w:p w:rsidR="006D7283" w:rsidRDefault="006D7283" w:rsidP="006D7283">
      <w:pPr>
        <w:pStyle w:val="ac"/>
        <w:spacing w:before="0" w:beforeAutospacing="0" w:after="0" w:afterAutospacing="0"/>
        <w:rPr>
          <w:sz w:val="28"/>
          <w:szCs w:val="28"/>
        </w:rPr>
      </w:pPr>
      <w:r w:rsidRPr="00CB69EE">
        <w:rPr>
          <w:sz w:val="28"/>
          <w:szCs w:val="28"/>
        </w:rPr>
        <w:t>- непосредственно оператору МФЦ в бумажном виде (при наличии МФЦ)</w:t>
      </w:r>
      <w:r>
        <w:rPr>
          <w:sz w:val="28"/>
          <w:szCs w:val="28"/>
        </w:rPr>
        <w:t>.</w:t>
      </w:r>
    </w:p>
    <w:p w:rsidR="006D7283" w:rsidRDefault="006D7283" w:rsidP="006D7283">
      <w:pPr>
        <w:tabs>
          <w:tab w:val="num" w:pos="720"/>
        </w:tabs>
        <w:jc w:val="both"/>
      </w:pPr>
      <w:r>
        <w:t>2.2.4.</w:t>
      </w:r>
      <w:r w:rsidRPr="006D7283">
        <w:t xml:space="preserve"> </w:t>
      </w:r>
      <w:r>
        <w:t xml:space="preserve"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6D7283" w:rsidRPr="009D350A" w:rsidRDefault="006D7283" w:rsidP="006D7283">
      <w:pPr>
        <w:tabs>
          <w:tab w:val="num" w:pos="720"/>
        </w:tabs>
        <w:jc w:val="both"/>
        <w:rPr>
          <w:color w:val="000000" w:themeColor="text1"/>
        </w:rPr>
      </w:pPr>
      <w:r w:rsidRPr="009D350A">
        <w:rPr>
          <w:color w:val="000000" w:themeColor="text1"/>
        </w:rPr>
        <w:t xml:space="preserve">- Администрация </w:t>
      </w:r>
      <w:r w:rsidR="002660CF">
        <w:rPr>
          <w:color w:val="000000" w:themeColor="text1"/>
        </w:rPr>
        <w:t>Устюжанинского</w:t>
      </w:r>
      <w:r>
        <w:rPr>
          <w:color w:val="000000" w:themeColor="text1"/>
        </w:rPr>
        <w:t xml:space="preserve"> сельсовета Ордынского района Новосибирской области;</w:t>
      </w:r>
    </w:p>
    <w:p w:rsidR="006D7283" w:rsidRDefault="006D7283" w:rsidP="006D7283">
      <w:pPr>
        <w:tabs>
          <w:tab w:val="num" w:pos="0"/>
        </w:tabs>
        <w:jc w:val="both"/>
      </w:pPr>
      <w:r>
        <w:t>- Управление федеральной налоговой службы по Новосибирской области;</w:t>
      </w:r>
    </w:p>
    <w:p w:rsidR="006D7283" w:rsidRDefault="006D7283" w:rsidP="006D7283">
      <w:pPr>
        <w:tabs>
          <w:tab w:val="num" w:pos="0"/>
        </w:tabs>
        <w:jc w:val="both"/>
      </w:pPr>
      <w:r>
        <w:t>- Управление федеральной службы государственной регистрации, кадастра и картографии.</w:t>
      </w:r>
    </w:p>
    <w:p w:rsidR="00CA4FFC" w:rsidRPr="006D7283" w:rsidRDefault="006D7283" w:rsidP="006D7283">
      <w:pPr>
        <w:ind w:firstLine="700"/>
        <w:jc w:val="both"/>
        <w:rPr>
          <w:color w:val="auto"/>
        </w:rPr>
      </w:pPr>
      <w:r>
        <w:t xml:space="preserve">C 01.07.2012   года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</w:t>
      </w:r>
      <w:r>
        <w:rPr>
          <w:color w:val="auto"/>
        </w:rPr>
        <w:t>.</w:t>
      </w:r>
    </w:p>
    <w:p w:rsidR="00CA4FFC" w:rsidRDefault="00CA4FFC" w:rsidP="009617B1">
      <w:pPr>
        <w:ind w:firstLine="700"/>
        <w:jc w:val="both"/>
      </w:pPr>
      <w:r>
        <w:t>2.3. Результатом предоставления муниципальной услуги является:</w:t>
      </w:r>
    </w:p>
    <w:p w:rsidR="009617B1" w:rsidRDefault="009617B1" w:rsidP="009617B1">
      <w:pPr>
        <w:ind w:firstLine="720"/>
        <w:jc w:val="both"/>
      </w:pPr>
      <w:r>
        <w:t xml:space="preserve">- решение о согласовании переустройства и (или) перепланировки </w:t>
      </w:r>
      <w:r w:rsidR="00CD7FFC">
        <w:t xml:space="preserve"> </w:t>
      </w:r>
      <w:r w:rsidR="00CD7FFC" w:rsidRPr="00E04AF0">
        <w:rPr>
          <w:color w:val="auto"/>
        </w:rPr>
        <w:t>помещений  в многоквартирном доме;</w:t>
      </w:r>
    </w:p>
    <w:p w:rsidR="009617B1" w:rsidRPr="00E04AF0" w:rsidRDefault="009617B1" w:rsidP="009617B1">
      <w:pPr>
        <w:ind w:firstLine="720"/>
        <w:jc w:val="both"/>
        <w:rPr>
          <w:color w:val="auto"/>
        </w:rPr>
      </w:pPr>
      <w:r>
        <w:lastRenderedPageBreak/>
        <w:t xml:space="preserve">- отказ в согласовании переустройства и (или) перепланировки </w:t>
      </w:r>
      <w:r w:rsidR="00CD7FFC">
        <w:t xml:space="preserve"> </w:t>
      </w:r>
      <w:r w:rsidR="00CD7FFC" w:rsidRPr="00E04AF0">
        <w:rPr>
          <w:color w:val="auto"/>
        </w:rPr>
        <w:t>помещений  в многоквартирном доме;</w:t>
      </w:r>
    </w:p>
    <w:p w:rsidR="00CA4FFC" w:rsidRDefault="00CA4FFC">
      <w:pPr>
        <w:ind w:firstLine="700"/>
        <w:jc w:val="both"/>
      </w:pPr>
      <w:r>
        <w:t>2.4. Срок  предоставления муниципальной услуги:</w:t>
      </w:r>
      <w:r w:rsidR="00204859">
        <w:t xml:space="preserve"> </w:t>
      </w:r>
      <w:r w:rsidR="00412EB4">
        <w:t xml:space="preserve">не позднее чем через </w:t>
      </w:r>
      <w:r w:rsidR="004B010F">
        <w:t>30</w:t>
      </w:r>
      <w:r w:rsidR="00204859">
        <w:t xml:space="preserve"> </w:t>
      </w:r>
      <w:r w:rsidR="00412EB4">
        <w:t xml:space="preserve"> </w:t>
      </w:r>
      <w:r w:rsidR="00204859">
        <w:t xml:space="preserve"> дней</w:t>
      </w:r>
      <w:r w:rsidR="00412EB4">
        <w:t xml:space="preserve"> со дня предоставления документов</w:t>
      </w:r>
      <w:r w:rsidR="00204859">
        <w:t>.</w:t>
      </w:r>
    </w:p>
    <w:p w:rsidR="00CA4FFC" w:rsidRDefault="00CA4FFC">
      <w:pPr>
        <w:tabs>
          <w:tab w:val="left" w:pos="1080"/>
        </w:tabs>
        <w:ind w:firstLine="709"/>
        <w:jc w:val="both"/>
      </w:pPr>
      <w:r>
        <w:t xml:space="preserve">2.4.1 Общий срок принятия решения о предоставлении муниципальной услуги составляет </w:t>
      </w:r>
      <w:r w:rsidR="004B010F">
        <w:t>30</w:t>
      </w:r>
      <w:r>
        <w:t xml:space="preserve"> рабочих дней со дня обращения за муниципальной услугой.</w:t>
      </w:r>
    </w:p>
    <w:p w:rsidR="00CA4FFC" w:rsidRDefault="00CA4FFC">
      <w:pPr>
        <w:tabs>
          <w:tab w:val="left" w:pos="1080"/>
        </w:tabs>
        <w:ind w:firstLine="709"/>
        <w:jc w:val="both"/>
      </w:pPr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A4FFC" w:rsidRDefault="00CA4FFC">
      <w:pPr>
        <w:ind w:firstLine="709"/>
        <w:jc w:val="both"/>
      </w:pPr>
      <w:r>
        <w:t xml:space="preserve">2.4.3. Срок выдачи (направления) заявителю документов, являющихся результатом предоставления муниципальной услуги, составляет </w:t>
      </w:r>
      <w:r w:rsidR="00204859">
        <w:t>3 рабочих дня.</w:t>
      </w:r>
    </w:p>
    <w:p w:rsidR="00CA4FFC" w:rsidRDefault="00CA4FFC">
      <w:pPr>
        <w:ind w:firstLine="840"/>
        <w:jc w:val="both"/>
      </w:pPr>
      <w:r>
        <w:t>2.5. Правовые основания для предоставления муниципальной услуги</w:t>
      </w:r>
    </w:p>
    <w:p w:rsidR="00CA4FFC" w:rsidRDefault="00CA4FFC">
      <w:pPr>
        <w:ind w:firstLine="8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843345" w:rsidRDefault="00843345" w:rsidP="00843345">
      <w:pPr>
        <w:ind w:firstLine="720"/>
        <w:jc w:val="both"/>
      </w:pPr>
      <w:r>
        <w:t>- Конституцией Российской Федерации («Российская газета» 1993г № 2</w:t>
      </w:r>
      <w:r w:rsidR="008045F3">
        <w:t>37</w:t>
      </w:r>
      <w:r>
        <w:t>);</w:t>
      </w:r>
    </w:p>
    <w:p w:rsidR="00843345" w:rsidRPr="00712F3A" w:rsidRDefault="00843345" w:rsidP="00843345">
      <w:pPr>
        <w:ind w:firstLine="720"/>
        <w:jc w:val="both"/>
      </w:pPr>
      <w:r>
        <w:t>- Г</w:t>
      </w:r>
      <w:r w:rsidRPr="00E327C6">
        <w:t>ражданским кодексом Российской Федерации от 30.11.1994 № 51-ФЗ</w:t>
      </w:r>
      <w:r>
        <w:t xml:space="preserve"> </w:t>
      </w:r>
      <w:r w:rsidRPr="00E327C6">
        <w:rPr>
          <w:rStyle w:val="a9"/>
          <w:b w:val="0"/>
        </w:rPr>
        <w:t>(принят ГД ФС РФ 21.10.1994)</w:t>
      </w:r>
      <w:r>
        <w:rPr>
          <w:rStyle w:val="a9"/>
          <w:b w:val="0"/>
        </w:rPr>
        <w:t xml:space="preserve"> </w:t>
      </w:r>
      <w:r w:rsidRPr="00686FA7">
        <w:rPr>
          <w:rStyle w:val="a9"/>
          <w:b w:val="0"/>
        </w:rPr>
        <w:t>(</w:t>
      </w:r>
      <w:r>
        <w:t>п</w:t>
      </w:r>
      <w:r w:rsidRPr="00686FA7">
        <w:t xml:space="preserve">ервоначальный текст документа опубликован в изданиях </w:t>
      </w:r>
      <w:r>
        <w:t>«</w:t>
      </w:r>
      <w:r w:rsidRPr="00686FA7">
        <w:t>Собрание законодательства РФ</w:t>
      </w:r>
      <w:r>
        <w:t>»</w:t>
      </w:r>
      <w:r w:rsidRPr="00686FA7">
        <w:t xml:space="preserve">, 05.12.1994, </w:t>
      </w:r>
      <w:r w:rsidR="009A04C0">
        <w:t>№</w:t>
      </w:r>
      <w:r w:rsidRPr="00686FA7">
        <w:t xml:space="preserve"> 32, ст. 3301;</w:t>
      </w:r>
      <w:r>
        <w:t xml:space="preserve"> «</w:t>
      </w:r>
      <w:r w:rsidRPr="00686FA7">
        <w:t>Российская газета</w:t>
      </w:r>
      <w:r>
        <w:t>»</w:t>
      </w:r>
      <w:r w:rsidRPr="00686FA7">
        <w:t xml:space="preserve">, </w:t>
      </w:r>
      <w:r w:rsidR="009A04C0">
        <w:t xml:space="preserve">№ </w:t>
      </w:r>
      <w:r w:rsidRPr="00686FA7">
        <w:t xml:space="preserve"> 238-239, 08.12.1994)</w:t>
      </w:r>
      <w:r>
        <w:rPr>
          <w:rStyle w:val="a9"/>
          <w:b w:val="0"/>
        </w:rPr>
        <w:t>;</w:t>
      </w:r>
    </w:p>
    <w:p w:rsidR="00843345" w:rsidRPr="000358A2" w:rsidRDefault="00843345" w:rsidP="00843345">
      <w:pPr>
        <w:ind w:firstLine="720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</w:t>
      </w:r>
      <w:r>
        <w:t>«</w:t>
      </w:r>
      <w:r w:rsidRPr="000358A2">
        <w:t>О порядке рассмотрения обращений граждан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2006, № 19, ст. 2060, </w:t>
      </w:r>
      <w:r>
        <w:t>«</w:t>
      </w:r>
      <w:r w:rsidRPr="000358A2">
        <w:t>Российская газета</w:t>
      </w:r>
      <w:r>
        <w:t>»</w:t>
      </w:r>
      <w:r w:rsidRPr="000358A2">
        <w:t xml:space="preserve">, 05.05.2006, № 95, </w:t>
      </w:r>
      <w:r>
        <w:t>«</w:t>
      </w:r>
      <w:r w:rsidRPr="000358A2">
        <w:t>Парламентская газета</w:t>
      </w:r>
      <w:r>
        <w:t>»</w:t>
      </w:r>
      <w:r w:rsidRPr="000358A2">
        <w:t xml:space="preserve">, 11.05.2006, </w:t>
      </w:r>
      <w:r w:rsidR="00237EBB">
        <w:t xml:space="preserve">                 </w:t>
      </w:r>
      <w:r w:rsidRPr="000358A2">
        <w:t>№ 70-71);</w:t>
      </w:r>
    </w:p>
    <w:p w:rsidR="00843345" w:rsidRPr="000358A2" w:rsidRDefault="00843345" w:rsidP="00843345">
      <w:pPr>
        <w:ind w:firstLine="720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№131-ФЗ </w:t>
      </w:r>
      <w:r>
        <w:t>«</w:t>
      </w:r>
      <w:r w:rsidRPr="000358A2">
        <w:t>Об общих принципах организации местного самоуправления в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06.10.2003, № 40, ст. 3822, </w:t>
      </w:r>
      <w:r>
        <w:t>«</w:t>
      </w:r>
      <w:r w:rsidRPr="000358A2">
        <w:t xml:space="preserve">Парламентская газета, 08.10.2003, № 186, </w:t>
      </w:r>
      <w:r>
        <w:t>«</w:t>
      </w:r>
      <w:r w:rsidRPr="000358A2">
        <w:t>Российская газета</w:t>
      </w:r>
      <w:r>
        <w:t>»</w:t>
      </w:r>
      <w:r w:rsidRPr="000358A2">
        <w:t>, 08.10.2003, № 202);</w:t>
      </w:r>
    </w:p>
    <w:p w:rsidR="009A04C0" w:rsidRPr="008A350D" w:rsidRDefault="009A04C0" w:rsidP="009A04C0">
      <w:pPr>
        <w:jc w:val="both"/>
      </w:pPr>
      <w:r>
        <w:t xml:space="preserve">          </w:t>
      </w:r>
      <w:r w:rsidR="00843345">
        <w:t xml:space="preserve">- </w:t>
      </w:r>
      <w:r>
        <w:t xml:space="preserve"> </w:t>
      </w:r>
      <w:r w:rsidRPr="00231797">
        <w:t>Уставом</w:t>
      </w:r>
      <w:r w:rsidR="00AB65B6">
        <w:t xml:space="preserve"> </w:t>
      </w:r>
      <w:r w:rsidRPr="00231797">
        <w:t xml:space="preserve"> </w:t>
      </w:r>
      <w:r w:rsidR="002660CF">
        <w:t>Устюжанинского</w:t>
      </w:r>
      <w:r w:rsidRPr="00231797">
        <w:t xml:space="preserve"> сельсовета </w:t>
      </w:r>
      <w:r>
        <w:t xml:space="preserve">Ордынского </w:t>
      </w:r>
      <w:r w:rsidRPr="00231797">
        <w:t xml:space="preserve"> района Новосибирской области</w:t>
      </w:r>
      <w:r>
        <w:t xml:space="preserve">  </w:t>
      </w:r>
      <w:proofErr w:type="gramStart"/>
      <w:r w:rsidRPr="008A350D">
        <w:t>утверждённый</w:t>
      </w:r>
      <w:proofErr w:type="gramEnd"/>
      <w:r w:rsidRPr="008A350D">
        <w:t xml:space="preserve"> решением 67 (ВН) сессии  3 – го созыва от 13.11.2009 года Совета депутатов  </w:t>
      </w:r>
      <w:r w:rsidR="002660CF">
        <w:t>Устюжанинского</w:t>
      </w:r>
      <w:r w:rsidRPr="008A350D">
        <w:t xml:space="preserve"> сельсовета Ордынского района Новосибирской области;</w:t>
      </w:r>
    </w:p>
    <w:p w:rsidR="00843345" w:rsidRPr="00AB65B6" w:rsidRDefault="00843345" w:rsidP="00843345">
      <w:pPr>
        <w:ind w:firstLine="720"/>
        <w:jc w:val="both"/>
      </w:pPr>
      <w:r w:rsidRPr="000B639D">
        <w:rPr>
          <w:b/>
        </w:rPr>
        <w:t xml:space="preserve">- </w:t>
      </w:r>
      <w:r w:rsidRPr="00AB65B6">
        <w:t>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843345" w:rsidRPr="00AB65B6" w:rsidRDefault="00843345" w:rsidP="00843345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B65B6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="009A04C0" w:rsidRPr="00AB65B6">
        <w:rPr>
          <w:sz w:val="28"/>
          <w:szCs w:val="28"/>
        </w:rPr>
        <w:t xml:space="preserve">№ </w:t>
      </w:r>
      <w:r w:rsidRPr="00AB65B6">
        <w:rPr>
          <w:sz w:val="28"/>
          <w:szCs w:val="28"/>
        </w:rPr>
        <w:t xml:space="preserve"> 290, 30.12.2004; «Собрание законодательства РФ», 03.01.2005, </w:t>
      </w:r>
      <w:r w:rsidR="009A04C0" w:rsidRPr="00AB65B6">
        <w:rPr>
          <w:sz w:val="28"/>
          <w:szCs w:val="28"/>
        </w:rPr>
        <w:t>№</w:t>
      </w:r>
      <w:r w:rsidRPr="00AB65B6">
        <w:rPr>
          <w:sz w:val="28"/>
          <w:szCs w:val="28"/>
        </w:rPr>
        <w:t xml:space="preserve"> 1 (часть 1), ст. 16; «Парламентская газета», </w:t>
      </w:r>
      <w:r w:rsidR="009A04C0" w:rsidRPr="00AB65B6">
        <w:rPr>
          <w:sz w:val="28"/>
          <w:szCs w:val="28"/>
        </w:rPr>
        <w:t>№</w:t>
      </w:r>
      <w:r w:rsidRPr="00AB65B6">
        <w:rPr>
          <w:sz w:val="28"/>
          <w:szCs w:val="28"/>
        </w:rPr>
        <w:t xml:space="preserve"> 5-6, 14.01.2005);</w:t>
      </w:r>
    </w:p>
    <w:p w:rsidR="00843345" w:rsidRPr="00AB65B6" w:rsidRDefault="00843345" w:rsidP="00843345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B65B6">
        <w:rPr>
          <w:sz w:val="28"/>
          <w:szCs w:val="28"/>
        </w:rPr>
        <w:t>- Земельным</w:t>
      </w:r>
      <w:r w:rsidR="00AB65B6" w:rsidRPr="00AB65B6">
        <w:rPr>
          <w:sz w:val="28"/>
          <w:szCs w:val="28"/>
        </w:rPr>
        <w:t xml:space="preserve"> </w:t>
      </w:r>
      <w:r w:rsidRPr="00AB65B6">
        <w:rPr>
          <w:sz w:val="28"/>
          <w:szCs w:val="28"/>
        </w:rPr>
        <w:t xml:space="preserve"> кодексом Российской Федерации от 25.10.2011 № 136 – ФЗ (первоначальный текст документа опубликован в изданиях «Собрание законодательства РФ», 29.10.2001, </w:t>
      </w:r>
      <w:r w:rsidR="00AB65B6">
        <w:rPr>
          <w:sz w:val="28"/>
          <w:szCs w:val="28"/>
        </w:rPr>
        <w:t>№</w:t>
      </w:r>
      <w:r w:rsidRPr="00AB65B6">
        <w:rPr>
          <w:sz w:val="28"/>
          <w:szCs w:val="28"/>
        </w:rPr>
        <w:t xml:space="preserve"> 44, ст. 4147; «Парламентская газета», </w:t>
      </w:r>
      <w:r w:rsidR="00AB65B6" w:rsidRPr="00AB65B6">
        <w:rPr>
          <w:sz w:val="28"/>
          <w:szCs w:val="28"/>
        </w:rPr>
        <w:t xml:space="preserve">  </w:t>
      </w:r>
      <w:r w:rsidR="00237EBB">
        <w:rPr>
          <w:sz w:val="28"/>
          <w:szCs w:val="28"/>
        </w:rPr>
        <w:t xml:space="preserve"> </w:t>
      </w:r>
      <w:r w:rsidR="00AB65B6" w:rsidRPr="00AB65B6">
        <w:rPr>
          <w:sz w:val="28"/>
          <w:szCs w:val="28"/>
        </w:rPr>
        <w:t xml:space="preserve">          №</w:t>
      </w:r>
      <w:r w:rsidRPr="00AB65B6">
        <w:rPr>
          <w:sz w:val="28"/>
          <w:szCs w:val="28"/>
        </w:rPr>
        <w:t xml:space="preserve"> 204-205, 30.10.2001; «Российская газета», </w:t>
      </w:r>
      <w:r w:rsidRPr="00AB65B6">
        <w:rPr>
          <w:sz w:val="28"/>
          <w:szCs w:val="28"/>
          <w:lang w:val="en-US"/>
        </w:rPr>
        <w:t>N</w:t>
      </w:r>
      <w:r w:rsidRPr="00AB65B6">
        <w:rPr>
          <w:sz w:val="28"/>
          <w:szCs w:val="28"/>
        </w:rPr>
        <w:t xml:space="preserve"> 211-212, 30.10.2001);</w:t>
      </w:r>
    </w:p>
    <w:p w:rsidR="00843345" w:rsidRPr="00686FA7" w:rsidRDefault="00843345" w:rsidP="00843345">
      <w:pPr>
        <w:ind w:firstLine="720"/>
        <w:jc w:val="both"/>
      </w:pPr>
      <w:r w:rsidRPr="000B639D">
        <w:rPr>
          <w:b/>
        </w:rPr>
        <w:t xml:space="preserve">- </w:t>
      </w:r>
      <w:r w:rsidRPr="00AB65B6">
        <w:t>Федеральным</w:t>
      </w:r>
      <w:r w:rsidRPr="00686FA7">
        <w:t xml:space="preserve"> законом от 30.12.2009 № 384-ФЗ «Технический регламент о безопасности зданий и сооружений» (</w:t>
      </w:r>
      <w:r>
        <w:t>т</w:t>
      </w:r>
      <w:r w:rsidRPr="00F14A4D">
        <w:t xml:space="preserve">екст Федерального закона опубликован в </w:t>
      </w:r>
      <w:r w:rsidRPr="00F14A4D">
        <w:lastRenderedPageBreak/>
        <w:t xml:space="preserve">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F14A4D">
          <w:t>2009 г</w:t>
        </w:r>
      </w:smartTag>
      <w:r w:rsidRPr="00F14A4D">
        <w:t xml:space="preserve">. </w:t>
      </w:r>
      <w:r w:rsidR="0078667C">
        <w:t xml:space="preserve">№ </w:t>
      </w:r>
      <w:r w:rsidRPr="00F14A4D"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F14A4D">
          <w:t>2010 г</w:t>
        </w:r>
      </w:smartTag>
      <w:r w:rsidRPr="00F14A4D">
        <w:t xml:space="preserve">., </w:t>
      </w:r>
      <w:r w:rsidR="0078667C">
        <w:t>№</w:t>
      </w:r>
      <w:r w:rsidRPr="00F14A4D">
        <w:t xml:space="preserve"> 1 ст. 5</w:t>
      </w:r>
      <w:r w:rsidRPr="00686FA7">
        <w:t>);</w:t>
      </w:r>
    </w:p>
    <w:p w:rsidR="00843345" w:rsidRPr="00686FA7" w:rsidRDefault="00843345" w:rsidP="00843345">
      <w:pPr>
        <w:ind w:firstLine="720"/>
        <w:jc w:val="both"/>
        <w:rPr>
          <w:color w:val="auto"/>
        </w:rPr>
      </w:pPr>
      <w:r>
        <w:t xml:space="preserve">- </w:t>
      </w:r>
      <w:r w:rsidRPr="00686FA7">
        <w:t xml:space="preserve">Федеральным законом от 22.07.2008 № 123-ФЗ «Технический регламент о требованиях пожарной безопасности» </w:t>
      </w:r>
      <w:r>
        <w:t>(т</w:t>
      </w:r>
      <w:r w:rsidRPr="00F14A4D">
        <w:t xml:space="preserve">екст Федерального закона опубликован в  «Собрание законодательства РФ», 28.07.2008, </w:t>
      </w:r>
      <w:r w:rsidRPr="002E1013">
        <w:rPr>
          <w:lang w:val="en-US"/>
        </w:rPr>
        <w:t>N</w:t>
      </w:r>
      <w:r w:rsidRPr="00F14A4D">
        <w:t xml:space="preserve"> 30 (ч. 1), ст. 3579; «Парламентская газета», </w:t>
      </w:r>
      <w:r w:rsidR="0078667C">
        <w:t>№</w:t>
      </w:r>
      <w:r w:rsidRPr="00F14A4D">
        <w:t xml:space="preserve"> 47-49, 31.07.2008; «Российская газета», </w:t>
      </w:r>
      <w:r w:rsidR="0078667C">
        <w:t>№</w:t>
      </w:r>
      <w:r w:rsidRPr="00F14A4D">
        <w:t xml:space="preserve"> 163, 01.08.2008</w:t>
      </w:r>
      <w:r w:rsidRPr="00686FA7">
        <w:rPr>
          <w:color w:val="auto"/>
        </w:rPr>
        <w:t>)</w:t>
      </w:r>
      <w:r w:rsidRPr="00686FA7">
        <w:t>;</w:t>
      </w:r>
    </w:p>
    <w:p w:rsidR="00843345" w:rsidRPr="00686FA7" w:rsidRDefault="00843345" w:rsidP="00843345">
      <w:pPr>
        <w:ind w:firstLine="720"/>
        <w:jc w:val="both"/>
      </w:pPr>
      <w:r>
        <w:t xml:space="preserve">- </w:t>
      </w:r>
      <w:r w:rsidRPr="00686FA7">
        <w:t xml:space="preserve">СНиП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686FA7">
        <w:t>Минрегиона</w:t>
      </w:r>
      <w:proofErr w:type="spellEnd"/>
      <w:r w:rsidRPr="00686FA7">
        <w:t xml:space="preserve"> РФ от 28.12.2010 № 820 (</w:t>
      </w:r>
      <w:r w:rsidRPr="00F14A4D">
        <w:t xml:space="preserve">опубликован в «Информационном бюллетене о нормативной, методической и типовой проектной документации в строительстве», </w:t>
      </w:r>
      <w:r w:rsidRPr="002E1013">
        <w:rPr>
          <w:lang w:val="en-US"/>
        </w:rPr>
        <w:t>N</w:t>
      </w:r>
      <w:r w:rsidRPr="00F14A4D">
        <w:t xml:space="preserve"> 7, 2011</w:t>
      </w:r>
      <w:r w:rsidRPr="00686FA7">
        <w:t>);</w:t>
      </w:r>
    </w:p>
    <w:p w:rsidR="00843345" w:rsidRPr="00686FA7" w:rsidRDefault="00843345" w:rsidP="00843345">
      <w:pPr>
        <w:ind w:firstLine="720"/>
        <w:jc w:val="both"/>
      </w:pPr>
      <w:r>
        <w:t xml:space="preserve">- </w:t>
      </w:r>
      <w:r w:rsidRPr="00686FA7">
        <w:t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</w:t>
      </w:r>
      <w:r>
        <w:t>о</w:t>
      </w:r>
      <w:r w:rsidRPr="00F14A4D">
        <w:t xml:space="preserve">публикован – «Российская газета» № 104 2008;  «Федеральный центр гигиены и эпидемиологии </w:t>
      </w:r>
      <w:proofErr w:type="spellStart"/>
      <w:r w:rsidRPr="00F14A4D">
        <w:t>Роспотребнадзора</w:t>
      </w:r>
      <w:proofErr w:type="spellEnd"/>
      <w:r w:rsidRPr="00F14A4D">
        <w:t>» № 2008</w:t>
      </w:r>
      <w:r w:rsidRPr="00686FA7">
        <w:t>)</w:t>
      </w:r>
      <w:r>
        <w:t>;</w:t>
      </w:r>
    </w:p>
    <w:p w:rsidR="00843345" w:rsidRPr="00E012B3" w:rsidRDefault="00843345" w:rsidP="00BA55A5">
      <w:pPr>
        <w:ind w:firstLine="720"/>
        <w:jc w:val="both"/>
      </w:pPr>
      <w:r>
        <w:t>- П</w:t>
      </w:r>
      <w:r w:rsidRPr="00E012B3">
        <w:t>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</w:t>
      </w:r>
      <w:r>
        <w:t xml:space="preserve"> (т</w:t>
      </w:r>
      <w:r w:rsidRPr="00FE3F8B">
        <w:t xml:space="preserve">екст постановления опубликован в </w:t>
      </w:r>
      <w:r>
        <w:t>«</w:t>
      </w:r>
      <w:r w:rsidRPr="00FE3F8B">
        <w:t>Собрании законодательства Российской Федерации</w:t>
      </w:r>
      <w:r>
        <w:t>»</w:t>
      </w:r>
      <w:r w:rsidRPr="00FE3F8B">
        <w:t xml:space="preserve"> от 28 ноября </w:t>
      </w:r>
      <w:smartTag w:uri="urn:schemas-microsoft-com:office:smarttags" w:element="metricconverter">
        <w:smartTagPr>
          <w:attr w:name="ProductID" w:val="2005 г"/>
        </w:smartTagPr>
        <w:r w:rsidRPr="00FE3F8B">
          <w:t>2005 г</w:t>
        </w:r>
      </w:smartTag>
      <w:r w:rsidRPr="00FE3F8B">
        <w:t xml:space="preserve">. </w:t>
      </w:r>
      <w:r w:rsidR="0078667C">
        <w:t>№</w:t>
      </w:r>
      <w:r w:rsidRPr="00FE3F8B">
        <w:t xml:space="preserve"> 48</w:t>
      </w:r>
      <w:r>
        <w:t>,</w:t>
      </w:r>
      <w:r w:rsidRPr="00FE3F8B">
        <w:t xml:space="preserve"> ст. 5047</w:t>
      </w:r>
      <w:r>
        <w:t>;</w:t>
      </w:r>
      <w:r w:rsidRPr="00FE3F8B">
        <w:t xml:space="preserve"> в </w:t>
      </w:r>
      <w:r>
        <w:t>«</w:t>
      </w:r>
      <w:r w:rsidRPr="00FE3F8B">
        <w:t>Российской газете</w:t>
      </w:r>
      <w:r>
        <w:t>»</w:t>
      </w:r>
      <w:r w:rsidRPr="00FE3F8B">
        <w:t xml:space="preserve"> от 7 декабря </w:t>
      </w:r>
      <w:smartTag w:uri="urn:schemas-microsoft-com:office:smarttags" w:element="metricconverter">
        <w:smartTagPr>
          <w:attr w:name="ProductID" w:val="2005 г"/>
        </w:smartTagPr>
        <w:r w:rsidRPr="00FE3F8B">
          <w:t>2005 г</w:t>
        </w:r>
      </w:smartTag>
      <w:r w:rsidRPr="00FE3F8B">
        <w:t xml:space="preserve">. </w:t>
      </w:r>
      <w:r w:rsidR="0078667C">
        <w:t>№</w:t>
      </w:r>
      <w:r w:rsidRPr="00FE3F8B">
        <w:t xml:space="preserve"> 275</w:t>
      </w:r>
      <w:r>
        <w:t>)</w:t>
      </w:r>
      <w:r w:rsidRPr="00E012B3">
        <w:t>;</w:t>
      </w:r>
    </w:p>
    <w:p w:rsidR="00204859" w:rsidRDefault="00843345" w:rsidP="00843345">
      <w:pPr>
        <w:ind w:firstLine="720"/>
        <w:jc w:val="both"/>
      </w:pPr>
      <w:r>
        <w:t xml:space="preserve">- </w:t>
      </w:r>
      <w:r w:rsidR="00204859">
        <w:t>Жилищным кодексом Российской Федерации от 29.12.2004№188-ФЗ</w:t>
      </w:r>
      <w:r>
        <w:t xml:space="preserve"> (первоначальный текст документа опубликован в изданиях «Собрание законодательства РФ», 03.01.2005, </w:t>
      </w:r>
      <w:r w:rsidR="0078667C">
        <w:t>№</w:t>
      </w:r>
      <w:r>
        <w:t xml:space="preserve"> 1 (часть 1), ст. 14; «Российская газета», </w:t>
      </w:r>
      <w:r w:rsidR="0078667C">
        <w:t>№</w:t>
      </w:r>
      <w:r>
        <w:t xml:space="preserve"> 1, 12.01.2005; «Парламентская газета», </w:t>
      </w:r>
      <w:r w:rsidR="0078667C">
        <w:t>№</w:t>
      </w:r>
      <w:r>
        <w:t xml:space="preserve"> 7-8, 15.01.2005)</w:t>
      </w:r>
      <w:r w:rsidR="00204859">
        <w:t>;</w:t>
      </w:r>
    </w:p>
    <w:p w:rsidR="00204859" w:rsidRDefault="00843345" w:rsidP="00204859">
      <w:pPr>
        <w:ind w:firstLine="720"/>
        <w:jc w:val="both"/>
      </w:pPr>
      <w:r>
        <w:t xml:space="preserve">- </w:t>
      </w:r>
      <w:r w:rsidR="00204859">
        <w:t>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>
        <w:t xml:space="preserve"> (т</w:t>
      </w:r>
      <w:r w:rsidRPr="00843345">
        <w:t xml:space="preserve">екст постановления опубликован в </w:t>
      </w:r>
      <w:r>
        <w:t>«</w:t>
      </w:r>
      <w:r w:rsidRPr="00843345">
        <w:t>Российской газете</w:t>
      </w:r>
      <w:r>
        <w:t>»</w:t>
      </w:r>
      <w:r w:rsidRPr="00843345">
        <w:t xml:space="preserve"> от 6 мая </w:t>
      </w:r>
      <w:smartTag w:uri="urn:schemas-microsoft-com:office:smarttags" w:element="metricconverter">
        <w:smartTagPr>
          <w:attr w:name="ProductID" w:val="2005 г"/>
        </w:smartTagPr>
        <w:r w:rsidRPr="00843345">
          <w:t>2005 г</w:t>
        </w:r>
      </w:smartTag>
      <w:r w:rsidRPr="00843345">
        <w:t xml:space="preserve">. </w:t>
      </w:r>
      <w:r w:rsidR="0078667C">
        <w:t>№</w:t>
      </w:r>
      <w:r w:rsidRPr="00843345">
        <w:t xml:space="preserve"> 95, в </w:t>
      </w:r>
      <w:r>
        <w:t>«</w:t>
      </w:r>
      <w:r w:rsidRPr="00843345">
        <w:t>Собрании законодательства Российской Федерации</w:t>
      </w:r>
      <w:r>
        <w:t>»</w:t>
      </w:r>
      <w:r w:rsidRPr="00843345">
        <w:t xml:space="preserve"> от 9 мая </w:t>
      </w:r>
      <w:smartTag w:uri="urn:schemas-microsoft-com:office:smarttags" w:element="metricconverter">
        <w:smartTagPr>
          <w:attr w:name="ProductID" w:val="2005 г"/>
        </w:smartTagPr>
        <w:r w:rsidRPr="00843345">
          <w:t>2005 г</w:t>
        </w:r>
      </w:smartTag>
      <w:r w:rsidRPr="00843345">
        <w:t>.</w:t>
      </w:r>
      <w:r>
        <w:t>,</w:t>
      </w:r>
      <w:r w:rsidRPr="00843345">
        <w:t xml:space="preserve"> </w:t>
      </w:r>
      <w:r w:rsidR="0078667C">
        <w:t>№</w:t>
      </w:r>
      <w:r w:rsidRPr="00843345">
        <w:t xml:space="preserve"> 19 ст. 1812</w:t>
      </w:r>
      <w:r>
        <w:t>)</w:t>
      </w:r>
      <w:r w:rsidR="00204859">
        <w:t>;</w:t>
      </w:r>
    </w:p>
    <w:p w:rsidR="00204859" w:rsidRDefault="00843345" w:rsidP="00843345">
      <w:pPr>
        <w:ind w:firstLine="720"/>
        <w:jc w:val="both"/>
      </w:pPr>
      <w:r>
        <w:t xml:space="preserve">- </w:t>
      </w:r>
      <w:r w:rsidR="00204859">
        <w:t>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</w:r>
      <w:r>
        <w:t xml:space="preserve"> (первоначальный текст документа опубликован в изданиях «Собрание законодательства РФ», 21.08.2006, N 34, ст. 3680; «Российская газета», </w:t>
      </w:r>
      <w:r w:rsidR="0078667C">
        <w:t>№</w:t>
      </w:r>
      <w:r>
        <w:t xml:space="preserve"> 184, 22.08.2006)</w:t>
      </w:r>
      <w:r w:rsidR="00204859">
        <w:t>;</w:t>
      </w:r>
    </w:p>
    <w:p w:rsidR="00204859" w:rsidRDefault="00843345" w:rsidP="00204859">
      <w:pPr>
        <w:ind w:firstLine="720"/>
        <w:jc w:val="both"/>
      </w:pPr>
      <w:r>
        <w:t xml:space="preserve">- </w:t>
      </w:r>
      <w:r w:rsidR="00204859">
        <w:t>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</w:t>
      </w:r>
      <w:r w:rsidR="002A6680">
        <w:t xml:space="preserve"> (т</w:t>
      </w:r>
      <w:r w:rsidR="002A6680" w:rsidRPr="002A6680">
        <w:t>ек</w:t>
      </w:r>
      <w:r w:rsidR="002A6680">
        <w:t>ст постановления опубликован в «</w:t>
      </w:r>
      <w:r w:rsidR="002A6680" w:rsidRPr="002A6680">
        <w:t>Российской газете</w:t>
      </w:r>
      <w:r w:rsidR="002A6680">
        <w:t>»</w:t>
      </w:r>
      <w:r w:rsidR="002A6680" w:rsidRPr="002A6680">
        <w:t xml:space="preserve"> от 23 октября </w:t>
      </w:r>
      <w:smartTag w:uri="urn:schemas-microsoft-com:office:smarttags" w:element="metricconverter">
        <w:smartTagPr>
          <w:attr w:name="ProductID" w:val="2003 г"/>
        </w:smartTagPr>
        <w:r w:rsidR="002A6680" w:rsidRPr="002A6680">
          <w:t>2003 г</w:t>
        </w:r>
      </w:smartTag>
      <w:r w:rsidR="002A6680" w:rsidRPr="002A6680">
        <w:t xml:space="preserve">. </w:t>
      </w:r>
      <w:r w:rsidR="000248BF">
        <w:t>№</w:t>
      </w:r>
      <w:r w:rsidR="002A6680" w:rsidRPr="002A6680">
        <w:t xml:space="preserve"> 214 (дополнительный выпуск)</w:t>
      </w:r>
      <w:r w:rsidR="002A6680">
        <w:t>;</w:t>
      </w:r>
      <w:r w:rsidR="002A6680" w:rsidRPr="002A6680">
        <w:t xml:space="preserve"> в журнале </w:t>
      </w:r>
      <w:r w:rsidR="002A6680">
        <w:t>«</w:t>
      </w:r>
      <w:r w:rsidR="002A6680" w:rsidRPr="002A6680">
        <w:t>Еженедельный бюллетень законодательных и ведомственных актов</w:t>
      </w:r>
      <w:r w:rsidR="002A6680">
        <w:t>»</w:t>
      </w:r>
      <w:r w:rsidR="002A6680" w:rsidRPr="002A6680">
        <w:t xml:space="preserve">, ноябрь </w:t>
      </w:r>
      <w:smartTag w:uri="urn:schemas-microsoft-com:office:smarttags" w:element="metricconverter">
        <w:smartTagPr>
          <w:attr w:name="ProductID" w:val="2003 г"/>
        </w:smartTagPr>
        <w:r w:rsidR="002A6680" w:rsidRPr="002A6680">
          <w:t>2003 г</w:t>
        </w:r>
      </w:smartTag>
      <w:r w:rsidR="002A6680">
        <w:t xml:space="preserve">., </w:t>
      </w:r>
      <w:r w:rsidR="0078667C">
        <w:t>№</w:t>
      </w:r>
      <w:r w:rsidR="002A6680">
        <w:t xml:space="preserve"> 46, 47)</w:t>
      </w:r>
      <w:r w:rsidR="00204859">
        <w:t>;</w:t>
      </w:r>
    </w:p>
    <w:p w:rsidR="00204859" w:rsidRDefault="00843345" w:rsidP="002A6680">
      <w:pPr>
        <w:ind w:firstLine="720"/>
        <w:jc w:val="both"/>
      </w:pPr>
      <w:r>
        <w:lastRenderedPageBreak/>
        <w:t xml:space="preserve">- </w:t>
      </w:r>
      <w:r w:rsidR="00204859">
        <w:t xml:space="preserve">Постановлением Правительства Российской Федерации от 28 января 2006 </w:t>
      </w:r>
      <w:r w:rsidR="000248BF">
        <w:t xml:space="preserve">  </w:t>
      </w:r>
      <w:r w:rsidR="00204859">
        <w:t>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2A6680">
        <w:t xml:space="preserve"> (первоначальный текст документа опубликован в изданиях «Собрание законодательства РФ», 06.02.2006, </w:t>
      </w:r>
      <w:r w:rsidR="0078667C">
        <w:t>№</w:t>
      </w:r>
      <w:r w:rsidR="002A6680">
        <w:t xml:space="preserve"> 6, ст. 702; «Российская газета», </w:t>
      </w:r>
      <w:r w:rsidR="0078667C">
        <w:t>№</w:t>
      </w:r>
      <w:r w:rsidR="002A6680">
        <w:t xml:space="preserve"> 28, 10.02.2006)</w:t>
      </w:r>
      <w:r w:rsidR="00204859">
        <w:t>;</w:t>
      </w:r>
    </w:p>
    <w:p w:rsidR="00204859" w:rsidRDefault="00843345" w:rsidP="002A6680">
      <w:pPr>
        <w:ind w:firstLine="840"/>
        <w:jc w:val="both"/>
      </w:pPr>
      <w:r>
        <w:t>-</w:t>
      </w:r>
      <w:r w:rsidR="002A6680">
        <w:t xml:space="preserve"> </w:t>
      </w:r>
      <w:r w:rsidR="00204859">
        <w:t>Постановлением Правительства Российской Федерации от 16.02.2008 №87 «О составе разделов проектной документации и требованиях к их содержанию»</w:t>
      </w:r>
      <w:r w:rsidR="002A6680">
        <w:t xml:space="preserve"> (первоначальный текст документа опубликован в изданиях «Собрание законодательства РФ», 25.02.2008, </w:t>
      </w:r>
      <w:r w:rsidR="000248BF">
        <w:t>№</w:t>
      </w:r>
      <w:r w:rsidR="002A6680">
        <w:t xml:space="preserve"> 8, ст. 744; «Российская газета», </w:t>
      </w:r>
      <w:r w:rsidR="0078667C">
        <w:t xml:space="preserve"> №</w:t>
      </w:r>
      <w:r w:rsidR="002A6680">
        <w:t xml:space="preserve"> 41, 27.02.2008)</w:t>
      </w:r>
      <w:r w:rsidR="00204859">
        <w:t>.</w:t>
      </w:r>
    </w:p>
    <w:p w:rsidR="00CA4FFC" w:rsidRDefault="00CA4FFC" w:rsidP="00BA55A5">
      <w:pPr>
        <w:ind w:firstLine="700"/>
        <w:jc w:val="both"/>
      </w:pPr>
      <w:r>
        <w:t>2.6. Перечень документов, необходимых для получения муниципальной услуги</w:t>
      </w:r>
      <w:r w:rsidR="005E5E91">
        <w:t>.</w:t>
      </w:r>
    </w:p>
    <w:p w:rsidR="00CA4FFC" w:rsidRDefault="00CA4FFC">
      <w:pPr>
        <w:ind w:firstLine="720"/>
        <w:jc w:val="both"/>
      </w:pPr>
      <w:r>
        <w:t>Для получения муниципальной услуг</w:t>
      </w:r>
      <w:r w:rsidR="001019D3">
        <w:t>и заявителем представляется:</w:t>
      </w:r>
    </w:p>
    <w:p w:rsidR="001019D3" w:rsidRPr="00261172" w:rsidRDefault="001019D3" w:rsidP="001019D3">
      <w:pPr>
        <w:ind w:firstLine="390"/>
        <w:jc w:val="both"/>
      </w:pPr>
      <w:r>
        <w:t xml:space="preserve">- </w:t>
      </w:r>
      <w:r w:rsidR="00133564">
        <w:t xml:space="preserve"> </w:t>
      </w:r>
      <w:r w:rsidRPr="00261172">
        <w:t xml:space="preserve">заявление о переустройстве и (или) перепланировке </w:t>
      </w:r>
      <w:r w:rsidR="00CD7FFC" w:rsidRPr="00E04AF0">
        <w:rPr>
          <w:color w:val="auto"/>
        </w:rPr>
        <w:t>помещений  в многоквартирном доме</w:t>
      </w:r>
      <w:r w:rsidR="00CD7FFC" w:rsidRPr="00261172">
        <w:rPr>
          <w:color w:val="auto"/>
        </w:rPr>
        <w:t xml:space="preserve"> </w:t>
      </w:r>
      <w:r w:rsidRPr="00261172">
        <w:rPr>
          <w:color w:val="auto"/>
        </w:rPr>
        <w:t>по</w:t>
      </w:r>
      <w:r w:rsidRPr="001019D3">
        <w:rPr>
          <w:color w:val="auto"/>
        </w:rPr>
        <w:t> </w:t>
      </w:r>
      <w:hyperlink r:id="rId9" w:tooltip="Постановление Правительства РФ от 28.04.2005 N 266 (ред. от 21.09.2005) &quot;Об утверждении формы заявления о переустройстве и (или) перепланировке жилого помещения и формы документа, подтверждающего принятие решения о согласовании переустройства и (или) переплани" w:history="1">
        <w:r w:rsidRPr="001019D3">
          <w:rPr>
            <w:color w:val="auto"/>
          </w:rPr>
          <w:t>форме</w:t>
        </w:r>
      </w:hyperlink>
      <w:r w:rsidRPr="00261172">
        <w:t>, утвержденной уполномоченным Правительством Российской Федерации федеральным органом исполнительной власти</w:t>
      </w:r>
      <w:r w:rsidR="000248BF">
        <w:t>;</w:t>
      </w:r>
    </w:p>
    <w:p w:rsidR="00C2547B" w:rsidRDefault="00133564" w:rsidP="00C2547B">
      <w:pPr>
        <w:ind w:firstLine="390"/>
        <w:jc w:val="both"/>
      </w:pPr>
      <w:bookmarkStart w:id="0" w:name="p351"/>
      <w:bookmarkStart w:id="1" w:name="p353"/>
      <w:bookmarkEnd w:id="0"/>
      <w:bookmarkEnd w:id="1"/>
      <w:r>
        <w:t xml:space="preserve">- </w:t>
      </w:r>
      <w:r w:rsidR="001019D3" w:rsidRPr="00261172">
        <w:t xml:space="preserve">правоустанавливающие документы на </w:t>
      </w:r>
      <w:proofErr w:type="gramStart"/>
      <w:r w:rsidR="001019D3" w:rsidRPr="00261172">
        <w:t>переустраиваемое</w:t>
      </w:r>
      <w:proofErr w:type="gramEnd"/>
      <w:r w:rsidR="001019D3" w:rsidRPr="00261172">
        <w:t xml:space="preserve"> и (или) </w:t>
      </w:r>
      <w:proofErr w:type="spellStart"/>
      <w:r w:rsidR="001019D3" w:rsidRPr="00261172">
        <w:t>перепланируемое</w:t>
      </w:r>
      <w:proofErr w:type="spellEnd"/>
      <w:r w:rsidR="001019D3" w:rsidRPr="00261172">
        <w:t xml:space="preserve"> </w:t>
      </w:r>
      <w:r w:rsidR="00CD7FFC">
        <w:t xml:space="preserve"> </w:t>
      </w:r>
      <w:r w:rsidR="00CD7FFC" w:rsidRPr="00E04AF0">
        <w:rPr>
          <w:color w:val="auto"/>
        </w:rPr>
        <w:t>помещений  в многоквартирном доме</w:t>
      </w:r>
      <w:r w:rsidR="00CD7FFC" w:rsidRPr="00261172">
        <w:t xml:space="preserve"> </w:t>
      </w:r>
      <w:r w:rsidR="001019D3" w:rsidRPr="00261172">
        <w:t>(подлинники или засвидетельствованные в нотариальном порядке копии);</w:t>
      </w:r>
      <w:bookmarkStart w:id="2" w:name="p354"/>
      <w:bookmarkEnd w:id="2"/>
    </w:p>
    <w:p w:rsidR="00C2547B" w:rsidRPr="00E04AF0" w:rsidRDefault="00133564" w:rsidP="00C2547B">
      <w:pPr>
        <w:jc w:val="both"/>
        <w:rPr>
          <w:color w:val="auto"/>
        </w:rPr>
      </w:pPr>
      <w:proofErr w:type="gramStart"/>
      <w:r w:rsidRPr="00C2547B">
        <w:t xml:space="preserve">- </w:t>
      </w:r>
      <w:r w:rsidR="00C2547B" w:rsidRPr="00C2547B">
        <w:t xml:space="preserve"> </w:t>
      </w:r>
      <w:r w:rsidR="00C2547B" w:rsidRPr="00E04AF0">
        <w:rPr>
          <w:color w:val="auto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="00C2547B" w:rsidRPr="00E04AF0">
        <w:rPr>
          <w:color w:val="auto"/>
        </w:rPr>
        <w:t>перепланируемого</w:t>
      </w:r>
      <w:proofErr w:type="spellEnd"/>
      <w:r w:rsidR="00C2547B" w:rsidRPr="00E04AF0">
        <w:rPr>
          <w:color w:val="auto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</w:t>
      </w:r>
      <w:proofErr w:type="gramEnd"/>
      <w:r w:rsidR="00C2547B" w:rsidRPr="00E04AF0">
        <w:rPr>
          <w:color w:val="auto"/>
        </w:rPr>
        <w:t xml:space="preserve"> переустройство и (или) перепланировку помещения в многоквартирном доме;</w:t>
      </w:r>
    </w:p>
    <w:p w:rsidR="00C2547B" w:rsidRPr="00E04AF0" w:rsidRDefault="00C2547B" w:rsidP="00C2547B">
      <w:pPr>
        <w:jc w:val="both"/>
        <w:rPr>
          <w:color w:val="auto"/>
        </w:rPr>
      </w:pPr>
      <w:r w:rsidRPr="00E04AF0">
        <w:rPr>
          <w:color w:val="auto"/>
        </w:rPr>
        <w:t>-</w:t>
      </w:r>
      <w:r w:rsidRPr="00E04AF0">
        <w:rPr>
          <w:color w:val="auto"/>
          <w:sz w:val="24"/>
          <w:szCs w:val="24"/>
        </w:rPr>
        <w:t xml:space="preserve"> </w:t>
      </w:r>
      <w:r w:rsidRPr="00E04AF0">
        <w:rPr>
          <w:color w:val="auto"/>
        </w:rPr>
        <w:t xml:space="preserve">технический </w:t>
      </w:r>
      <w:hyperlink r:id="rId10" w:history="1">
        <w:r w:rsidRPr="00E04AF0">
          <w:rPr>
            <w:color w:val="auto"/>
          </w:rPr>
          <w:t>паспорт</w:t>
        </w:r>
      </w:hyperlink>
      <w:r w:rsidRPr="00E04AF0">
        <w:rPr>
          <w:color w:val="auto"/>
        </w:rPr>
        <w:t xml:space="preserve"> переустраиваемого и (или) </w:t>
      </w:r>
      <w:proofErr w:type="spellStart"/>
      <w:r w:rsidRPr="00E04AF0">
        <w:rPr>
          <w:color w:val="auto"/>
        </w:rPr>
        <w:t>перепланируемого</w:t>
      </w:r>
      <w:proofErr w:type="spellEnd"/>
      <w:r w:rsidRPr="00E04AF0">
        <w:rPr>
          <w:color w:val="auto"/>
        </w:rPr>
        <w:t xml:space="preserve"> помещения в многоквартирном доме;</w:t>
      </w:r>
    </w:p>
    <w:p w:rsidR="001019D3" w:rsidRDefault="00133564" w:rsidP="00C2547B">
      <w:pPr>
        <w:pStyle w:val="af"/>
        <w:jc w:val="both"/>
      </w:pPr>
      <w:bookmarkStart w:id="3" w:name="p355"/>
      <w:bookmarkStart w:id="4" w:name="p356"/>
      <w:bookmarkEnd w:id="3"/>
      <w:bookmarkEnd w:id="4"/>
      <w:proofErr w:type="gramStart"/>
      <w:r w:rsidRPr="00C2547B">
        <w:rPr>
          <w:color w:val="auto"/>
        </w:rPr>
        <w:t xml:space="preserve">- </w:t>
      </w:r>
      <w:r w:rsidR="001019D3" w:rsidRPr="00C2547B">
        <w:rPr>
          <w:color w:val="auto"/>
        </w:rPr>
        <w:t>согласие в письменной</w:t>
      </w:r>
      <w:r w:rsidR="001019D3" w:rsidRPr="00261172">
        <w:t xml:space="preserve">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="001019D3" w:rsidRPr="00261172">
        <w:t>перепланируемое</w:t>
      </w:r>
      <w:proofErr w:type="spellEnd"/>
      <w:r w:rsidR="001019D3" w:rsidRPr="00261172">
        <w:t xml:space="preserve"> </w:t>
      </w:r>
      <w:r w:rsidR="00CD7FFC">
        <w:t xml:space="preserve"> </w:t>
      </w:r>
      <w:r w:rsidR="00C2547B" w:rsidRPr="00C2547B">
        <w:t>жилое помещение</w:t>
      </w:r>
      <w:r w:rsidR="001019D3" w:rsidRPr="00261172">
        <w:t xml:space="preserve"> на основании договора социального найма (в случае, если заявителем является уполномоченный </w:t>
      </w:r>
      <w:proofErr w:type="spellStart"/>
      <w:r w:rsidR="001019D3" w:rsidRPr="00261172">
        <w:t>наймодателем</w:t>
      </w:r>
      <w:proofErr w:type="spellEnd"/>
      <w:r w:rsidR="001019D3" w:rsidRPr="00261172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="001019D3" w:rsidRPr="00261172">
        <w:t>перепланируемого</w:t>
      </w:r>
      <w:proofErr w:type="spellEnd"/>
      <w:r w:rsidR="001019D3" w:rsidRPr="00261172">
        <w:t xml:space="preserve"> </w:t>
      </w:r>
      <w:r w:rsidR="00C2547B">
        <w:t>жилого помещения</w:t>
      </w:r>
      <w:r w:rsidR="00CD7FFC" w:rsidRPr="00261172">
        <w:t xml:space="preserve"> </w:t>
      </w:r>
      <w:r w:rsidR="001019D3" w:rsidRPr="00261172">
        <w:t>по договору социального найма);</w:t>
      </w:r>
      <w:proofErr w:type="gramEnd"/>
    </w:p>
    <w:p w:rsidR="00C2547B" w:rsidRPr="00E04AF0" w:rsidRDefault="00C2547B" w:rsidP="00C2547B">
      <w:pPr>
        <w:pStyle w:val="af"/>
        <w:jc w:val="both"/>
        <w:rPr>
          <w:color w:val="auto"/>
        </w:rPr>
      </w:pPr>
      <w:r w:rsidRPr="00E04AF0">
        <w:rPr>
          <w:color w:val="auto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412EB4" w:rsidRPr="00412EB4" w:rsidRDefault="00CA4FFC" w:rsidP="00412EB4">
      <w:pPr>
        <w:ind w:firstLine="540"/>
        <w:jc w:val="both"/>
        <w:rPr>
          <w:rFonts w:ascii="Verdana" w:hAnsi="Verdana"/>
          <w:color w:val="auto"/>
        </w:rPr>
      </w:pPr>
      <w:bookmarkStart w:id="5" w:name="p357"/>
      <w:bookmarkEnd w:id="5"/>
      <w:r>
        <w:t>2.6.1.</w:t>
      </w:r>
      <w:r>
        <w:rPr>
          <w:rFonts w:ascii="Arial" w:eastAsia="Arial" w:hAnsi="Arial" w:cs="Arial"/>
        </w:rPr>
        <w:t xml:space="preserve"> </w:t>
      </w:r>
      <w:r w:rsidR="00412EB4">
        <w:rPr>
          <w:color w:val="FF0000"/>
        </w:rPr>
        <w:t xml:space="preserve"> </w:t>
      </w:r>
      <w:r w:rsidR="00412EB4" w:rsidRPr="00412EB4">
        <w:rPr>
          <w:color w:val="auto"/>
        </w:rPr>
        <w:t xml:space="preserve">Орган, осуществляющий перевод помещений, не вправе требовать от заявителя представление других документов кроме документов, истребование которых у заявителя допускается в соответствии с </w:t>
      </w:r>
      <w:hyperlink r:id="rId11" w:history="1">
        <w:r w:rsidR="00201CB8" w:rsidRPr="00201CB8">
          <w:rPr>
            <w:color w:val="auto"/>
          </w:rPr>
          <w:t>пунктом</w:t>
        </w:r>
      </w:hyperlink>
      <w:r w:rsidR="00201CB8">
        <w:rPr>
          <w:color w:val="auto"/>
        </w:rPr>
        <w:t xml:space="preserve"> 2.6</w:t>
      </w:r>
      <w:r w:rsidR="00412EB4" w:rsidRPr="00412EB4">
        <w:rPr>
          <w:color w:val="auto"/>
        </w:rPr>
        <w:t xml:space="preserve"> настояще</w:t>
      </w:r>
      <w:r w:rsidR="00201CB8">
        <w:rPr>
          <w:color w:val="auto"/>
        </w:rPr>
        <w:t>го регламента</w:t>
      </w:r>
      <w:r w:rsidR="00412EB4" w:rsidRPr="00412EB4">
        <w:rPr>
          <w:color w:val="auto"/>
        </w:rPr>
        <w:t xml:space="preserve">. 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</w:t>
      </w:r>
      <w:r w:rsidR="00412EB4" w:rsidRPr="00412EB4">
        <w:rPr>
          <w:color w:val="auto"/>
        </w:rPr>
        <w:lastRenderedPageBreak/>
        <w:t>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документа.</w:t>
      </w:r>
    </w:p>
    <w:p w:rsidR="00CA4FFC" w:rsidRDefault="00CA4FFC">
      <w:pPr>
        <w:ind w:firstLine="540"/>
        <w:jc w:val="both"/>
      </w:pPr>
      <w:bookmarkStart w:id="6" w:name="_GoBack"/>
      <w:bookmarkEnd w:id="6"/>
      <w:r>
        <w:t>2.7.</w:t>
      </w:r>
      <w:r w:rsidR="0078667C">
        <w:t xml:space="preserve"> </w:t>
      </w:r>
      <w:r>
        <w:t>Перечень оснований для отказа в  приеме документов, необходимых для предоставления  муниципальной услуги.</w:t>
      </w:r>
    </w:p>
    <w:p w:rsidR="00CA4FFC" w:rsidRDefault="00CA4FFC">
      <w:pPr>
        <w:ind w:firstLine="700"/>
      </w:pPr>
      <w:r>
        <w:t>Основаниями для отказа в приеме документов  являются:</w:t>
      </w:r>
    </w:p>
    <w:p w:rsidR="00133564" w:rsidRDefault="000248BF" w:rsidP="000248BF">
      <w:pPr>
        <w:jc w:val="both"/>
      </w:pPr>
      <w:r>
        <w:t xml:space="preserve">- </w:t>
      </w:r>
      <w:r w:rsidR="00133564">
        <w:t>несоответств</w:t>
      </w:r>
      <w:r w:rsidR="00D47F2E">
        <w:t>и</w:t>
      </w:r>
      <w:r w:rsidR="00133564">
        <w:t>е действующим нормам законодательства оформление документации.</w:t>
      </w:r>
    </w:p>
    <w:p w:rsidR="00CA4FFC" w:rsidRDefault="00CA4FFC">
      <w:pPr>
        <w:ind w:firstLine="720"/>
        <w:jc w:val="both"/>
      </w:pPr>
      <w:r>
        <w:t xml:space="preserve">2.8. Перечень оснований для отказа в предоставлении  муниципальной  услуги. </w:t>
      </w:r>
    </w:p>
    <w:p w:rsidR="006D7283" w:rsidRPr="003F25E8" w:rsidRDefault="006D7283" w:rsidP="006D7283">
      <w:pPr>
        <w:numPr>
          <w:ilvl w:val="0"/>
          <w:numId w:val="5"/>
        </w:numPr>
        <w:tabs>
          <w:tab w:val="clear" w:pos="2340"/>
          <w:tab w:val="num" w:pos="0"/>
        </w:tabs>
        <w:ind w:left="0" w:firstLine="0"/>
        <w:jc w:val="both"/>
      </w:pPr>
      <w:r>
        <w:t xml:space="preserve"> </w:t>
      </w:r>
      <w:r w:rsidRPr="003F25E8"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6D7283" w:rsidRDefault="006D7283" w:rsidP="006D7283">
      <w:pPr>
        <w:numPr>
          <w:ilvl w:val="0"/>
          <w:numId w:val="5"/>
        </w:numPr>
        <w:tabs>
          <w:tab w:val="clear" w:pos="2340"/>
          <w:tab w:val="num" w:pos="0"/>
        </w:tabs>
        <w:ind w:left="0" w:firstLine="0"/>
        <w:jc w:val="both"/>
      </w:pPr>
      <w:r w:rsidRPr="003F25E8">
        <w:t>письменное заявление заявителя об отказе в предоставлении муниципальной  услуги;</w:t>
      </w:r>
    </w:p>
    <w:p w:rsidR="005E7965" w:rsidRPr="005E7965" w:rsidRDefault="005E7965" w:rsidP="005E7965">
      <w:pPr>
        <w:jc w:val="both"/>
        <w:rPr>
          <w:color w:val="auto"/>
        </w:rPr>
      </w:pPr>
      <w:r>
        <w:t xml:space="preserve">          2.8.1.</w:t>
      </w:r>
      <w:r w:rsidRPr="005E7965">
        <w:rPr>
          <w:color w:val="auto"/>
        </w:rPr>
        <w:t xml:space="preserve"> Основания для приостановления предоставления муниципальной услуги законодательством не предусмотрены».</w:t>
      </w:r>
    </w:p>
    <w:p w:rsidR="00CA4FFC" w:rsidRDefault="00CA4FFC" w:rsidP="00BA55A5">
      <w:pPr>
        <w:ind w:firstLine="720"/>
        <w:jc w:val="both"/>
      </w:pPr>
      <w:r>
        <w:t>2.9. Услуги, которые являются необходимыми и обязательными для предоставления государственной услуги:</w:t>
      </w:r>
      <w:r w:rsidR="00BA55A5">
        <w:t xml:space="preserve"> </w:t>
      </w:r>
      <w:r w:rsidR="00E46C5D">
        <w:t>нет.</w:t>
      </w:r>
    </w:p>
    <w:p w:rsidR="00CA4FFC" w:rsidRDefault="00BA55A5" w:rsidP="00BA55A5">
      <w:pPr>
        <w:ind w:firstLine="700"/>
        <w:jc w:val="both"/>
      </w:pPr>
      <w:r>
        <w:t>2.10.</w:t>
      </w:r>
      <w:r w:rsidR="00CA4FFC">
        <w:t xml:space="preserve">Размер платы, взимаемой с заявителя при предоставлении муниципальной услуги: </w:t>
      </w:r>
      <w:r w:rsidR="00215005">
        <w:t>услуга предоставляется бесплатно.</w:t>
      </w:r>
    </w:p>
    <w:p w:rsidR="00CA4FFC" w:rsidRDefault="00CA4FFC" w:rsidP="00215005">
      <w:pPr>
        <w:pBdr>
          <w:bottom w:val="single" w:sz="12" w:space="0" w:color="808080"/>
        </w:pBdr>
        <w:ind w:firstLine="700"/>
        <w:jc w:val="both"/>
      </w:pPr>
      <w: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</w:t>
      </w:r>
      <w:r w:rsidR="00215005">
        <w:t xml:space="preserve"> - </w:t>
      </w:r>
    </w:p>
    <w:p w:rsidR="00214F1D" w:rsidRDefault="00214F1D" w:rsidP="00214F1D">
      <w:pPr>
        <w:pStyle w:val="ac"/>
        <w:spacing w:before="0" w:beforeAutospacing="0" w:after="0" w:afterAutospacing="0"/>
        <w:rPr>
          <w:sz w:val="28"/>
          <w:szCs w:val="28"/>
        </w:rPr>
      </w:pPr>
      <w:r>
        <w:t xml:space="preserve">          </w:t>
      </w:r>
      <w:r w:rsidR="00CA4FFC" w:rsidRPr="00214F1D">
        <w:rPr>
          <w:sz w:val="28"/>
          <w:szCs w:val="28"/>
        </w:rPr>
        <w:t>2.12.</w:t>
      </w:r>
      <w:r w:rsidR="00CA4FFC">
        <w:t xml:space="preserve"> </w:t>
      </w:r>
      <w:r>
        <w:rPr>
          <w:sz w:val="28"/>
          <w:szCs w:val="28"/>
        </w:rPr>
        <w:t>Максимальный срок ожидания заявителя в очереди при подаче заявления о предоставлении муниципальной услуги - не более 15 (пятнадцати) минут.</w:t>
      </w:r>
    </w:p>
    <w:p w:rsidR="00214F1D" w:rsidRDefault="00214F1D" w:rsidP="00214F1D">
      <w:pPr>
        <w:pStyle w:val="ac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Время ожидания заявителя в очереди при получении результата оказания услуги - не более 15 (пятнадцати) минут.</w:t>
      </w:r>
    </w:p>
    <w:p w:rsidR="00CA4FFC" w:rsidRDefault="00CA4FFC">
      <w:pPr>
        <w:ind w:firstLine="700"/>
        <w:jc w:val="both"/>
      </w:pPr>
      <w:r>
        <w:t>2.13.Срок и порядок регистрации запроса заявителя о предоставлении муниципальной услуги и услуги:</w:t>
      </w:r>
    </w:p>
    <w:p w:rsidR="00CA4FFC" w:rsidRDefault="00CA4FFC">
      <w:pPr>
        <w:ind w:firstLine="70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A4FFC" w:rsidRDefault="00CA4FFC">
      <w:pPr>
        <w:ind w:firstLine="840"/>
        <w:jc w:val="both"/>
      </w:pPr>
      <w:r>
        <w:t>2.14.Требования к помещениям, в которых предоставляется муниципальная услуга:</w:t>
      </w:r>
    </w:p>
    <w:p w:rsidR="00CA4FFC" w:rsidRDefault="00CA4FFC" w:rsidP="00BA55A5">
      <w:pPr>
        <w:ind w:firstLine="840"/>
        <w:jc w:val="both"/>
      </w:pPr>
      <w:r>
        <w:t xml:space="preserve">2.14.1. В </w:t>
      </w:r>
      <w:r w:rsidR="00C77E87">
        <w:t xml:space="preserve">Администрации </w:t>
      </w:r>
      <w:r w:rsidR="0078667C">
        <w:t xml:space="preserve"> </w:t>
      </w:r>
      <w:r w:rsidR="002660CF">
        <w:t>Устюжанинского</w:t>
      </w:r>
      <w:r w:rsidR="003B67FC">
        <w:t xml:space="preserve"> сельсовета</w:t>
      </w:r>
      <w:r>
        <w:t>, прием заявителей</w:t>
      </w:r>
      <w:r w:rsidR="00BA55A5">
        <w:t xml:space="preserve"> </w:t>
      </w:r>
      <w:r>
        <w:t xml:space="preserve">осуществляется в специально предусмотренных помещениях, включающих места </w:t>
      </w:r>
      <w:r>
        <w:lastRenderedPageBreak/>
        <w:t>для ожидания, получения информации, приема заявителей, заполнения необходимых документов, в которых обеспечивается:</w:t>
      </w:r>
    </w:p>
    <w:p w:rsidR="00CA4FFC" w:rsidRDefault="00CA4FFC">
      <w:pPr>
        <w:ind w:hanging="20"/>
        <w:jc w:val="both"/>
      </w:pPr>
      <w: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CA4FFC" w:rsidRDefault="00CA4FFC" w:rsidP="00BA55A5">
      <w:pPr>
        <w:ind w:firstLine="72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CA4FFC" w:rsidRDefault="00CA4FFC">
      <w:pPr>
        <w:ind w:left="840"/>
        <w:jc w:val="both"/>
      </w:pPr>
      <w:r>
        <w:t>2.14.2.</w:t>
      </w:r>
      <w:r w:rsidR="0078667C">
        <w:t xml:space="preserve"> </w:t>
      </w:r>
      <w:r>
        <w:t>Требования к местам для ожидания:</w:t>
      </w:r>
    </w:p>
    <w:p w:rsidR="005E7965" w:rsidRPr="005E7965" w:rsidRDefault="005E7965" w:rsidP="005E7965">
      <w:pPr>
        <w:jc w:val="both"/>
      </w:pPr>
      <w:r>
        <w:t xml:space="preserve"> </w:t>
      </w:r>
      <w:r w:rsidRPr="005E7965">
        <w:rPr>
          <w:color w:val="auto"/>
        </w:rPr>
        <w:t>- соблюдение санитарно-эпидемиологических правил и нормативов, правил противопожарной</w:t>
      </w:r>
      <w:r w:rsidRPr="005E7965">
        <w:t xml:space="preserve"> безопасности;</w:t>
      </w:r>
    </w:p>
    <w:p w:rsidR="005E7965" w:rsidRPr="005E7965" w:rsidRDefault="005E7965" w:rsidP="005E7965">
      <w:pPr>
        <w:jc w:val="both"/>
      </w:pPr>
      <w:r w:rsidRPr="005E7965">
        <w:t>- оборудование местами общественного пользования (туалеты) и местами для хранения верхней одежды;</w:t>
      </w:r>
    </w:p>
    <w:p w:rsidR="005E7965" w:rsidRPr="005E7965" w:rsidRDefault="005E7965" w:rsidP="005E7965">
      <w:pPr>
        <w:jc w:val="both"/>
      </w:pPr>
      <w:r w:rsidRPr="005E7965">
        <w:t xml:space="preserve"> -  в помещениях обеспечивается создание инвалидам следующих условий доступности:</w:t>
      </w:r>
    </w:p>
    <w:p w:rsidR="005E7965" w:rsidRPr="005E7965" w:rsidRDefault="005E7965" w:rsidP="005E7965">
      <w:pPr>
        <w:jc w:val="both"/>
      </w:pPr>
      <w:r w:rsidRPr="005E7965">
        <w:t xml:space="preserve">      - возможность беспрепятственного входа в объекты и выхода из них;</w:t>
      </w:r>
    </w:p>
    <w:p w:rsidR="005E7965" w:rsidRPr="005E7965" w:rsidRDefault="005E7965" w:rsidP="005E7965">
      <w:pPr>
        <w:jc w:val="both"/>
      </w:pPr>
      <w:r w:rsidRPr="005E7965">
        <w:t xml:space="preserve">      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5E7965">
        <w:t>ассистивных</w:t>
      </w:r>
      <w:proofErr w:type="spellEnd"/>
      <w:r w:rsidRPr="005E7965">
        <w:t xml:space="preserve"> и вспомогательных технологий, а также сменного кресла-коляски;</w:t>
      </w:r>
    </w:p>
    <w:p w:rsidR="005E7965" w:rsidRPr="005E7965" w:rsidRDefault="005E7965" w:rsidP="005E7965">
      <w:pPr>
        <w:jc w:val="both"/>
      </w:pPr>
      <w:r w:rsidRPr="005E7965">
        <w:t xml:space="preserve">      -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5E7965" w:rsidRPr="005E7965" w:rsidRDefault="005E7965" w:rsidP="005E7965">
      <w:pPr>
        <w:jc w:val="both"/>
      </w:pPr>
      <w:r w:rsidRPr="005E7965">
        <w:t xml:space="preserve">     - сопровождение инвалидов, имеющих стойкие нарушения функции зрения и самостоятельного передвижения по территории объекта;</w:t>
      </w:r>
    </w:p>
    <w:p w:rsidR="005E7965" w:rsidRPr="005E7965" w:rsidRDefault="005E7965" w:rsidP="005E7965">
      <w:pPr>
        <w:jc w:val="both"/>
      </w:pPr>
      <w:r w:rsidRPr="005E7965">
        <w:t xml:space="preserve">     -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5E7965" w:rsidRPr="005E7965" w:rsidRDefault="005E7965" w:rsidP="005E7965">
      <w:pPr>
        <w:jc w:val="both"/>
      </w:pPr>
      <w:r w:rsidRPr="005E7965">
        <w:t xml:space="preserve">    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5E7965" w:rsidRPr="005E7965" w:rsidRDefault="005E7965" w:rsidP="005E7965">
      <w:pPr>
        <w:jc w:val="both"/>
      </w:pPr>
      <w:r w:rsidRPr="005E7965">
        <w:t xml:space="preserve">    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г. № -  386н;</w:t>
      </w:r>
    </w:p>
    <w:p w:rsidR="005E7965" w:rsidRPr="005E7965" w:rsidRDefault="005E7965" w:rsidP="005E7965">
      <w:pPr>
        <w:jc w:val="both"/>
      </w:pPr>
      <w:r w:rsidRPr="005E7965">
        <w:t xml:space="preserve">   -  помещения должны иметь места для ожидания, информирования, приема заявителей.</w:t>
      </w:r>
    </w:p>
    <w:p w:rsidR="005E7965" w:rsidRPr="005E7965" w:rsidRDefault="005E7965" w:rsidP="005E7965">
      <w:pPr>
        <w:jc w:val="both"/>
      </w:pPr>
      <w:r w:rsidRPr="005E7965">
        <w:t>-  помещения должны иметь туалет со свободным доступом к нему в рабочее время;</w:t>
      </w:r>
    </w:p>
    <w:p w:rsidR="005E7965" w:rsidRPr="005E7965" w:rsidRDefault="005E7965" w:rsidP="005E7965">
      <w:pPr>
        <w:jc w:val="both"/>
      </w:pPr>
      <w:r w:rsidRPr="005E7965">
        <w:t>-  места информирования, предназначенные для ознакомления граждан с информационными материалами, оборудуются:</w:t>
      </w:r>
    </w:p>
    <w:p w:rsidR="005E7965" w:rsidRPr="005E7965" w:rsidRDefault="005E7965" w:rsidP="005E7965">
      <w:pPr>
        <w:jc w:val="both"/>
      </w:pPr>
      <w:r w:rsidRPr="005E7965">
        <w:t>- информационными стендами или информационными электронными терминалами;</w:t>
      </w:r>
    </w:p>
    <w:p w:rsidR="005E7965" w:rsidRPr="005E7965" w:rsidRDefault="005E7965" w:rsidP="005E7965">
      <w:pPr>
        <w:jc w:val="both"/>
      </w:pPr>
      <w:r w:rsidRPr="005E7965">
        <w:t>- столами (стойками) с канцелярскими принадлежностями для оформления документов, стульями.</w:t>
      </w:r>
    </w:p>
    <w:p w:rsidR="005E7965" w:rsidRPr="005E7965" w:rsidRDefault="005E7965" w:rsidP="005E7965">
      <w:pPr>
        <w:ind w:firstLine="540"/>
        <w:jc w:val="both"/>
        <w:rPr>
          <w:color w:val="auto"/>
        </w:rPr>
      </w:pPr>
      <w:r w:rsidRPr="005E7965">
        <w:rPr>
          <w:color w:val="auto"/>
        </w:rPr>
        <w:t xml:space="preserve"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</w:t>
      </w:r>
      <w:r w:rsidRPr="005E7965">
        <w:rPr>
          <w:color w:val="auto"/>
        </w:rPr>
        <w:lastRenderedPageBreak/>
        <w:t xml:space="preserve">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"Инвалид". </w:t>
      </w:r>
      <w:hyperlink r:id="rId12" w:history="1">
        <w:r w:rsidRPr="005E7965">
          <w:rPr>
            <w:color w:val="auto"/>
          </w:rPr>
          <w:t>Порядок</w:t>
        </w:r>
      </w:hyperlink>
      <w:r w:rsidRPr="005E7965">
        <w:rPr>
          <w:color w:val="auto"/>
        </w:rPr>
        <w:t xml:space="preserve"> выдачи опознавательного знака "Инвалид" для индивидуального использования устанавливается уполномоченным Правительством Российской Федерации федеральным органом исполнительной власти. Указанные места для парковки не должны занимать иные транспортные средства.»</w:t>
      </w:r>
    </w:p>
    <w:p w:rsidR="00CA4FFC" w:rsidRDefault="00CA4FFC">
      <w:pPr>
        <w:ind w:left="700"/>
        <w:jc w:val="both"/>
      </w:pPr>
      <w:r>
        <w:t>2.14.3.Требования к местам для получения информации о муниципальной услуге:</w:t>
      </w:r>
    </w:p>
    <w:p w:rsidR="00CA4FFC" w:rsidRDefault="00CA4FFC" w:rsidP="00BA55A5">
      <w:pPr>
        <w:ind w:firstLine="54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A4FFC" w:rsidRDefault="00CA4FFC">
      <w:pPr>
        <w:ind w:firstLine="5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</w:t>
      </w:r>
      <w:r w:rsidR="00BA55A5">
        <w:t>ниципальной услуги, и образцы их</w:t>
      </w:r>
      <w:r>
        <w:t xml:space="preserve"> заполнения. </w:t>
      </w:r>
    </w:p>
    <w:p w:rsidR="00CA4FFC" w:rsidRDefault="00CA4FFC">
      <w:pPr>
        <w:ind w:firstLine="540"/>
        <w:jc w:val="both"/>
      </w:pPr>
      <w: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A4FFC" w:rsidRDefault="00CA4FFC">
      <w:pPr>
        <w:ind w:firstLine="540"/>
        <w:jc w:val="both"/>
      </w:pPr>
      <w:r>
        <w:t>2.14.4.</w:t>
      </w:r>
      <w:r w:rsidR="0078667C">
        <w:t xml:space="preserve"> </w:t>
      </w:r>
      <w:r>
        <w:t>Требования к местам приема заявителей:</w:t>
      </w:r>
    </w:p>
    <w:p w:rsidR="00CA4FFC" w:rsidRDefault="00CA4FFC">
      <w:pPr>
        <w:ind w:firstLine="720"/>
        <w:jc w:val="both"/>
      </w:pPr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A4FFC" w:rsidRDefault="00CA4FFC">
      <w:pPr>
        <w:ind w:firstLine="72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CA4FFC" w:rsidRDefault="00CA4FFC">
      <w:pPr>
        <w:ind w:firstLine="72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A4FFC" w:rsidRDefault="00CA4FFC">
      <w:pPr>
        <w:ind w:firstLine="72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A4FFC" w:rsidRDefault="00CA4FFC">
      <w:pPr>
        <w:ind w:firstLine="720"/>
        <w:jc w:val="both"/>
      </w:pPr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CA4FFC" w:rsidRDefault="00CA4FFC">
      <w:pPr>
        <w:ind w:firstLine="720"/>
        <w:jc w:val="both"/>
      </w:pPr>
      <w:r>
        <w:t>2.15. Показатели качества и доступности предоставления муниципальной услуги:</w:t>
      </w:r>
    </w:p>
    <w:p w:rsidR="00CA4FFC" w:rsidRDefault="00CA4FFC">
      <w:pPr>
        <w:ind w:firstLine="720"/>
        <w:jc w:val="both"/>
      </w:pPr>
      <w:r>
        <w:t>2.15.1.Показатели качества муниципальной услуги:</w:t>
      </w:r>
    </w:p>
    <w:p w:rsidR="00CA4FFC" w:rsidRDefault="00CA4FFC">
      <w:pPr>
        <w:ind w:firstLine="720"/>
        <w:jc w:val="both"/>
      </w:pPr>
      <w: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A4FFC" w:rsidRDefault="00CA4FFC">
      <w:pPr>
        <w:ind w:firstLine="720"/>
        <w:jc w:val="both"/>
      </w:pPr>
      <w:r>
        <w:lastRenderedPageBreak/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CA4FFC" w:rsidRDefault="006D7283">
      <w:pPr>
        <w:ind w:firstLine="720"/>
        <w:jc w:val="both"/>
      </w:pPr>
      <w:r>
        <w:t>2.15.2.</w:t>
      </w:r>
      <w:r w:rsidR="00CA4FFC">
        <w:rPr>
          <w:b/>
          <w:bCs/>
        </w:rPr>
        <w:t xml:space="preserve"> </w:t>
      </w:r>
      <w:r w:rsidR="00CA4FFC">
        <w:t>Показатели доступности предоставления  муниципальной услуги:</w:t>
      </w:r>
    </w:p>
    <w:p w:rsidR="00CA4FFC" w:rsidRDefault="00CA4FFC">
      <w:pPr>
        <w:ind w:firstLine="720"/>
        <w:jc w:val="both"/>
      </w:pPr>
      <w:r>
        <w:t>1) кол</w:t>
      </w:r>
      <w:r w:rsidR="00BA55A5">
        <w:t>ичеств</w:t>
      </w:r>
      <w:r>
        <w:t>о заявителей, благополучно воспольз</w:t>
      </w:r>
      <w:r w:rsidR="00BA55A5">
        <w:t>овавшихся муниципальной услугой;</w:t>
      </w:r>
    </w:p>
    <w:p w:rsidR="00CA4FFC" w:rsidRDefault="00CA4FFC">
      <w:pPr>
        <w:ind w:firstLine="720"/>
        <w:jc w:val="both"/>
      </w:pPr>
      <w: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CA4FFC" w:rsidRDefault="00CA4FFC">
      <w:pPr>
        <w:ind w:firstLine="720"/>
        <w:jc w:val="both"/>
      </w:pPr>
      <w: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CA4FFC" w:rsidRDefault="00CA4FFC">
      <w:pPr>
        <w:ind w:firstLine="720"/>
        <w:jc w:val="both"/>
      </w:pPr>
      <w:r>
        <w:t xml:space="preserve">4) пешеходная доступность от остановок общественного транспорта до, здания Администрации </w:t>
      </w:r>
      <w:r w:rsidR="003312F8">
        <w:t>сельсовета</w:t>
      </w:r>
      <w:r>
        <w:t>;</w:t>
      </w:r>
    </w:p>
    <w:p w:rsidR="00CA4FFC" w:rsidRDefault="00CA4FFC">
      <w:pPr>
        <w:ind w:firstLine="720"/>
        <w:jc w:val="both"/>
      </w:pPr>
      <w: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A4FFC" w:rsidRDefault="00CA4FFC">
      <w:pPr>
        <w:ind w:firstLine="720"/>
        <w:jc w:val="both"/>
      </w:pPr>
      <w: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6D7283" w:rsidRPr="0075664B" w:rsidRDefault="006D7283" w:rsidP="006D7283">
      <w:pPr>
        <w:tabs>
          <w:tab w:val="num" w:pos="858"/>
        </w:tabs>
        <w:jc w:val="both"/>
        <w:rPr>
          <w:color w:val="FF0000"/>
        </w:rPr>
      </w:pPr>
      <w:r>
        <w:t xml:space="preserve">2.16. </w:t>
      </w:r>
      <w:r w:rsidRPr="0075664B">
        <w:rPr>
          <w:szCs w:val="24"/>
        </w:rPr>
        <w:t>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75664B">
        <w:rPr>
          <w:szCs w:val="24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75664B">
        <w:rPr>
          <w:szCs w:val="24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6D7283" w:rsidRPr="0075664B" w:rsidRDefault="006D7283" w:rsidP="006D7283">
      <w:pPr>
        <w:autoSpaceDE w:val="0"/>
        <w:autoSpaceDN w:val="0"/>
        <w:adjustRightInd w:val="0"/>
        <w:ind w:firstLine="360"/>
        <w:rPr>
          <w:szCs w:val="24"/>
        </w:rPr>
      </w:pPr>
      <w:r w:rsidRPr="0075664B">
        <w:rPr>
          <w:szCs w:val="24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CA4FFC" w:rsidRDefault="006D7283" w:rsidP="006D7283">
      <w:pPr>
        <w:rPr>
          <w:szCs w:val="24"/>
        </w:rPr>
      </w:pPr>
      <w:r w:rsidRPr="0075664B">
        <w:rPr>
          <w:szCs w:val="24"/>
        </w:rPr>
        <w:t>2.1</w:t>
      </w:r>
      <w:r>
        <w:rPr>
          <w:szCs w:val="24"/>
        </w:rPr>
        <w:t>7.</w:t>
      </w:r>
      <w:r w:rsidRPr="0075664B">
        <w:rPr>
          <w:szCs w:val="24"/>
        </w:rPr>
        <w:t xml:space="preserve">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  <w:r>
        <w:rPr>
          <w:szCs w:val="24"/>
        </w:rPr>
        <w:t>.</w:t>
      </w:r>
    </w:p>
    <w:p w:rsidR="006D7283" w:rsidRPr="006D7283" w:rsidRDefault="006D7283" w:rsidP="006D7283"/>
    <w:p w:rsidR="00CA4FFC" w:rsidRPr="0078667C" w:rsidRDefault="00CA4FFC" w:rsidP="0078667C">
      <w:pPr>
        <w:numPr>
          <w:ilvl w:val="0"/>
          <w:numId w:val="3"/>
        </w:numPr>
        <w:jc w:val="center"/>
        <w:rPr>
          <w:b/>
        </w:rPr>
      </w:pPr>
      <w:r w:rsidRPr="0078667C">
        <w:rPr>
          <w:b/>
        </w:rPr>
        <w:lastRenderedPageBreak/>
        <w:t>Состав, последовательность и сроки выполнения административных процедур, требования к порядку их выполнения</w:t>
      </w:r>
    </w:p>
    <w:p w:rsidR="00CA4FFC" w:rsidRDefault="00CA4FFC">
      <w:pPr>
        <w:jc w:val="center"/>
      </w:pPr>
    </w:p>
    <w:p w:rsidR="00CA4FFC" w:rsidRDefault="00CA4FFC" w:rsidP="009124F8">
      <w:pPr>
        <w:ind w:firstLine="700"/>
        <w:jc w:val="both"/>
        <w:outlineLvl w:val="0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CC2335" w:rsidRDefault="00CC2335">
      <w:pPr>
        <w:ind w:firstLine="700"/>
        <w:jc w:val="both"/>
      </w:pPr>
      <w:r>
        <w:t xml:space="preserve">- прием и регистрация </w:t>
      </w:r>
      <w:r w:rsidR="00291EBD">
        <w:t>пакета документов</w:t>
      </w:r>
      <w:r>
        <w:t>;</w:t>
      </w:r>
    </w:p>
    <w:p w:rsidR="00CC2335" w:rsidRDefault="00CC2335" w:rsidP="00291EBD">
      <w:pPr>
        <w:ind w:firstLine="700"/>
        <w:jc w:val="both"/>
      </w:pPr>
      <w:r>
        <w:t xml:space="preserve">- </w:t>
      </w:r>
      <w:r w:rsidR="00291EBD">
        <w:t xml:space="preserve">рассмотрение поданных документов и </w:t>
      </w:r>
      <w:r>
        <w:t xml:space="preserve">принятие решения о согласовании переустройства и (или) перепланировки </w:t>
      </w:r>
      <w:r w:rsidR="00CD7FFC" w:rsidRPr="00E04AF0">
        <w:rPr>
          <w:color w:val="auto"/>
        </w:rPr>
        <w:t>помещений  в многоквартирном доме</w:t>
      </w:r>
      <w:r>
        <w:t>;</w:t>
      </w:r>
    </w:p>
    <w:p w:rsidR="00CA4FFC" w:rsidRDefault="00291EBD" w:rsidP="009124F8">
      <w:pPr>
        <w:ind w:firstLine="720"/>
        <w:jc w:val="both"/>
        <w:outlineLvl w:val="0"/>
      </w:pPr>
      <w:r>
        <w:t>3.2. Прием и регистрация пакета документов.</w:t>
      </w:r>
    </w:p>
    <w:p w:rsidR="00291EBD" w:rsidRDefault="00291EBD" w:rsidP="00291EBD">
      <w:pPr>
        <w:ind w:firstLine="720"/>
        <w:jc w:val="both"/>
      </w:pPr>
      <w: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291EBD" w:rsidRDefault="00291EBD" w:rsidP="00291EBD">
      <w:pPr>
        <w:ind w:firstLine="720"/>
        <w:jc w:val="both"/>
      </w:pPr>
      <w:r>
        <w:t xml:space="preserve">3.2.2. Специалист </w:t>
      </w:r>
      <w:r w:rsidR="00085BF1">
        <w:t>Администрации</w:t>
      </w:r>
      <w:r>
        <w:t>, ответственный за прием документов (далее по тексту - специалист, ответственный за прием документов):</w:t>
      </w:r>
    </w:p>
    <w:p w:rsidR="00291EBD" w:rsidRDefault="00291EBD" w:rsidP="00291EBD">
      <w:pPr>
        <w:ind w:firstLine="720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291EBD" w:rsidRDefault="00291EBD" w:rsidP="00291EBD">
      <w:pPr>
        <w:ind w:firstLine="720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291EBD" w:rsidRDefault="00291EBD" w:rsidP="00291EBD">
      <w:pPr>
        <w:ind w:firstLine="720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291EBD" w:rsidRDefault="00291EBD" w:rsidP="00291EBD">
      <w:pPr>
        <w:ind w:firstLine="720"/>
        <w:jc w:val="both"/>
      </w:pPr>
      <w:r>
        <w:t>фамилии, имена и отчества заявителей, адреса регистрации написаны полностью;</w:t>
      </w:r>
    </w:p>
    <w:p w:rsidR="00291EBD" w:rsidRDefault="00291EBD" w:rsidP="00291EBD">
      <w:pPr>
        <w:ind w:firstLine="720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291EBD" w:rsidRDefault="00291EBD" w:rsidP="00291EBD">
      <w:pPr>
        <w:ind w:firstLine="720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291EBD" w:rsidRDefault="00291EBD" w:rsidP="00291EBD">
      <w:pPr>
        <w:ind w:firstLine="720"/>
        <w:jc w:val="both"/>
      </w:pPr>
      <w:r>
        <w:t>пакет представленных документов полностью укомплектован.</w:t>
      </w:r>
    </w:p>
    <w:p w:rsidR="00291EBD" w:rsidRDefault="00291EBD" w:rsidP="00291EBD">
      <w:pPr>
        <w:ind w:firstLine="720"/>
        <w:jc w:val="both"/>
      </w:pPr>
      <w: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291EBD" w:rsidRDefault="00291EBD" w:rsidP="00291EBD">
      <w:pPr>
        <w:ind w:firstLine="72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291EBD" w:rsidRDefault="00291EBD" w:rsidP="00291EBD">
      <w:pPr>
        <w:ind w:firstLine="720"/>
        <w:jc w:val="both"/>
      </w:pPr>
      <w: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291EBD" w:rsidRDefault="00291EBD" w:rsidP="00291EBD">
      <w:pPr>
        <w:ind w:firstLine="720"/>
        <w:jc w:val="both"/>
      </w:pPr>
      <w:r>
        <w:t xml:space="preserve">3.2.5. Специалист, ответственный за прием документов, вносит запись в журнал регистрации заявлений о предоставлении муниципальной. </w:t>
      </w:r>
    </w:p>
    <w:p w:rsidR="00291EBD" w:rsidRDefault="00291EBD" w:rsidP="00291EBD">
      <w:pPr>
        <w:ind w:firstLine="720"/>
        <w:jc w:val="both"/>
      </w:pPr>
      <w: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переустройство и (или) перепланировку</w:t>
      </w:r>
      <w:r w:rsidR="00CB016C">
        <w:t xml:space="preserve"> </w:t>
      </w:r>
      <w:r w:rsidR="00CB016C" w:rsidRPr="00E04AF0">
        <w:rPr>
          <w:color w:val="auto"/>
        </w:rPr>
        <w:t>помещений  в многоквартирном доме</w:t>
      </w:r>
      <w:r>
        <w:t>». В расписке указывается:</w:t>
      </w:r>
    </w:p>
    <w:p w:rsidR="00291EBD" w:rsidRDefault="00291EBD" w:rsidP="00291EBD">
      <w:pPr>
        <w:ind w:firstLine="720"/>
        <w:jc w:val="both"/>
      </w:pPr>
      <w:r>
        <w:lastRenderedPageBreak/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291EBD" w:rsidRDefault="00291EBD" w:rsidP="00291EBD">
      <w:pPr>
        <w:ind w:firstLine="720"/>
        <w:jc w:val="both"/>
      </w:pPr>
      <w:r>
        <w:t>- дата представления документов;</w:t>
      </w:r>
    </w:p>
    <w:p w:rsidR="00291EBD" w:rsidRDefault="00291EBD" w:rsidP="00291EBD">
      <w:pPr>
        <w:ind w:firstLine="720"/>
        <w:jc w:val="both"/>
      </w:pPr>
      <w: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291EBD" w:rsidRDefault="00291EBD" w:rsidP="00291EBD">
      <w:pPr>
        <w:ind w:firstLine="720"/>
        <w:jc w:val="both"/>
      </w:pPr>
      <w:r>
        <w:t>- подпись специалиста.</w:t>
      </w:r>
    </w:p>
    <w:p w:rsidR="00291EBD" w:rsidRDefault="00291EBD" w:rsidP="00291EBD">
      <w:pPr>
        <w:ind w:firstLine="720"/>
        <w:jc w:val="both"/>
      </w:pPr>
      <w:r>
        <w:t>3.2.7. Специалист, ответственный за прием документов, передает их в установленном порядке для рассмотрения.</w:t>
      </w:r>
    </w:p>
    <w:p w:rsidR="00291EBD" w:rsidRDefault="00291EBD" w:rsidP="00291EBD">
      <w:pPr>
        <w:ind w:firstLine="720"/>
        <w:jc w:val="both"/>
      </w:pPr>
      <w: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085BF1" w:rsidRDefault="00291EBD" w:rsidP="00085BF1">
      <w:pPr>
        <w:ind w:firstLine="720"/>
        <w:jc w:val="both"/>
      </w:pPr>
      <w:r>
        <w:t>Суммарная длительность административной процедуры - 30 минут.</w:t>
      </w:r>
    </w:p>
    <w:p w:rsidR="006D7283" w:rsidRPr="006D7283" w:rsidRDefault="006D7283" w:rsidP="006D7283">
      <w:pPr>
        <w:ind w:right="201" w:firstLine="708"/>
        <w:jc w:val="both"/>
        <w:rPr>
          <w:szCs w:val="24"/>
        </w:rPr>
      </w:pPr>
      <w:r w:rsidRPr="006D7283">
        <w:t xml:space="preserve">3.2.9. </w:t>
      </w:r>
      <w:r w:rsidRPr="006D7283">
        <w:rPr>
          <w:szCs w:val="24"/>
        </w:rPr>
        <w:t>В случае представления заявления и документов,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6D7283">
        <w:rPr>
          <w:szCs w:val="24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6D7283">
        <w:rPr>
          <w:szCs w:val="24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6D7283" w:rsidRPr="006D7283" w:rsidRDefault="006D7283" w:rsidP="006D7283">
      <w:pPr>
        <w:jc w:val="both"/>
        <w:rPr>
          <w:szCs w:val="24"/>
        </w:rPr>
      </w:pPr>
      <w:r w:rsidRPr="006D7283">
        <w:rPr>
          <w:szCs w:val="24"/>
        </w:rPr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форме.</w:t>
      </w:r>
    </w:p>
    <w:p w:rsidR="006D7283" w:rsidRPr="00E73C5D" w:rsidRDefault="006D7283" w:rsidP="006D7283">
      <w:pPr>
        <w:jc w:val="both"/>
        <w:rPr>
          <w:sz w:val="32"/>
          <w:szCs w:val="24"/>
        </w:rPr>
      </w:pPr>
      <w:r w:rsidRPr="006D7283">
        <w:rPr>
          <w:szCs w:val="24"/>
        </w:rPr>
        <w:t xml:space="preserve">          3.</w:t>
      </w:r>
      <w:r>
        <w:rPr>
          <w:szCs w:val="24"/>
        </w:rPr>
        <w:t>2</w:t>
      </w:r>
      <w:r w:rsidRPr="006D7283">
        <w:rPr>
          <w:szCs w:val="24"/>
        </w:rPr>
        <w:t xml:space="preserve">.10. 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 w:rsidRPr="006D7283">
        <w:rPr>
          <w:szCs w:val="24"/>
          <w:lang w:val="en-US"/>
        </w:rPr>
        <w:t>call</w:t>
      </w:r>
      <w:r w:rsidRPr="006D7283">
        <w:rPr>
          <w:szCs w:val="24"/>
        </w:rPr>
        <w:t xml:space="preserve">-центра МФЦ и </w:t>
      </w:r>
      <w:proofErr w:type="spellStart"/>
      <w:r w:rsidRPr="006D7283">
        <w:rPr>
          <w:szCs w:val="24"/>
          <w:lang w:val="en-US"/>
        </w:rPr>
        <w:t>sms</w:t>
      </w:r>
      <w:proofErr w:type="spellEnd"/>
      <w:r w:rsidRPr="006D7283">
        <w:rPr>
          <w:szCs w:val="24"/>
        </w:rPr>
        <w:t>-информирования</w:t>
      </w:r>
      <w:r>
        <w:rPr>
          <w:szCs w:val="24"/>
        </w:rPr>
        <w:t>»</w:t>
      </w:r>
      <w:r w:rsidRPr="006D7283">
        <w:rPr>
          <w:szCs w:val="24"/>
        </w:rPr>
        <w:t>.</w:t>
      </w:r>
    </w:p>
    <w:p w:rsidR="00291EBD" w:rsidRDefault="00291EBD" w:rsidP="00085BF1">
      <w:pPr>
        <w:ind w:firstLine="720"/>
        <w:jc w:val="both"/>
      </w:pPr>
      <w:r>
        <w:t xml:space="preserve"> 3.3. Рассмотрение поданных документов и принятие решения о согласовании переустройства и (или) перепланировки </w:t>
      </w:r>
      <w:r w:rsidR="00CB016C" w:rsidRPr="00E04AF0">
        <w:rPr>
          <w:color w:val="auto"/>
        </w:rPr>
        <w:t>помещений  в многоквартирном доме</w:t>
      </w:r>
      <w:proofErr w:type="gramStart"/>
      <w:r w:rsidR="00CB016C">
        <w:t xml:space="preserve"> </w:t>
      </w:r>
      <w:r>
        <w:t>.</w:t>
      </w:r>
      <w:proofErr w:type="gramEnd"/>
    </w:p>
    <w:p w:rsidR="00027536" w:rsidRDefault="00027536" w:rsidP="00027536">
      <w:pPr>
        <w:ind w:firstLine="720"/>
        <w:jc w:val="both"/>
      </w:pPr>
      <w:r>
        <w:t xml:space="preserve">3.3.1. Основанием для начала рассмотрения документов, представленных для получения решения о согласовании переустройства и (или) перепланировки </w:t>
      </w:r>
      <w:r w:rsidR="00CB016C">
        <w:t xml:space="preserve"> </w:t>
      </w:r>
      <w:r w:rsidR="00CB016C" w:rsidRPr="00E04AF0">
        <w:rPr>
          <w:color w:val="auto"/>
        </w:rPr>
        <w:t>помещений в многоквартирном доме</w:t>
      </w:r>
      <w:r>
        <w:t xml:space="preserve"> либо об отказе в согласовании переустройства и (или) перепланировки </w:t>
      </w:r>
      <w:r w:rsidR="00CB016C">
        <w:t xml:space="preserve"> </w:t>
      </w:r>
      <w:r w:rsidR="00CB016C" w:rsidRPr="00E04AF0">
        <w:rPr>
          <w:color w:val="auto"/>
        </w:rPr>
        <w:t>помещений  в многоквартирном доме</w:t>
      </w:r>
      <w:r>
        <w:t xml:space="preserve"> (далее по тексту – представленные документы), является их поступление главе </w:t>
      </w:r>
      <w:r w:rsidR="002660CF">
        <w:t>Устюжанинского</w:t>
      </w:r>
      <w:r w:rsidR="003B67FC">
        <w:t xml:space="preserve"> сельсовета</w:t>
      </w:r>
      <w:r>
        <w:t>.</w:t>
      </w:r>
    </w:p>
    <w:p w:rsidR="00027536" w:rsidRDefault="00027536" w:rsidP="00027536">
      <w:pPr>
        <w:ind w:firstLine="720"/>
        <w:jc w:val="both"/>
      </w:pPr>
      <w:r>
        <w:t xml:space="preserve">3.3.2. </w:t>
      </w:r>
      <w:proofErr w:type="gramStart"/>
      <w:r>
        <w:t xml:space="preserve">Глава </w:t>
      </w:r>
      <w:r w:rsidR="002660CF">
        <w:t>Устюжанинского</w:t>
      </w:r>
      <w:r w:rsidR="003B67FC">
        <w:t xml:space="preserve"> сельсовета</w:t>
      </w:r>
      <w:r>
        <w:t xml:space="preserve">, направляет представленные документы специалисту </w:t>
      </w:r>
      <w:r w:rsidR="00C77E87">
        <w:t xml:space="preserve">Администрации </w:t>
      </w:r>
      <w:r w:rsidR="002660CF">
        <w:t>Устюжанинского</w:t>
      </w:r>
      <w:r w:rsidR="003C0118">
        <w:t xml:space="preserve"> </w:t>
      </w:r>
      <w:r w:rsidR="003B67FC">
        <w:t xml:space="preserve"> сельсовета</w:t>
      </w:r>
      <w:r>
        <w:t xml:space="preserve">, ответственному за проверку представленных документов и подготовку проекта решения о согласовании переустройства и (или) перепланировки </w:t>
      </w:r>
      <w:r w:rsidR="00B66BD3"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 w:rsidRPr="00E04AF0">
        <w:rPr>
          <w:color w:val="auto"/>
        </w:rPr>
        <w:t xml:space="preserve"> </w:t>
      </w:r>
      <w:r>
        <w:t xml:space="preserve">либо об отказе в согласовании переустройства и (или) перепланировки </w:t>
      </w:r>
      <w:r w:rsidR="00B66BD3"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>
        <w:t xml:space="preserve"> (далее – специалист, ответственный за проверку представленных документов и подготовку проекта решения).</w:t>
      </w:r>
      <w:proofErr w:type="gramEnd"/>
    </w:p>
    <w:p w:rsidR="00027536" w:rsidRDefault="00027536" w:rsidP="00027536">
      <w:pPr>
        <w:ind w:firstLine="720"/>
        <w:jc w:val="both"/>
      </w:pPr>
      <w:r>
        <w:t>Максимальный срок выполнения административного действия – 4 часа.</w:t>
      </w:r>
    </w:p>
    <w:p w:rsidR="00027536" w:rsidRDefault="00027536" w:rsidP="00027536">
      <w:pPr>
        <w:ind w:firstLine="720"/>
        <w:jc w:val="both"/>
      </w:pPr>
      <w:r>
        <w:lastRenderedPageBreak/>
        <w:t>3.3.3.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027536" w:rsidRDefault="00027536" w:rsidP="00027536">
      <w:pPr>
        <w:ind w:firstLine="720"/>
        <w:jc w:val="both"/>
      </w:pPr>
      <w:r>
        <w:t>- регистрирует дело «Разрешение на переустройство и (или) перепланировку</w:t>
      </w:r>
      <w:r w:rsidR="00B66BD3" w:rsidRPr="00B66BD3">
        <w:rPr>
          <w:b/>
          <w:color w:val="FF0000"/>
        </w:rPr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>
        <w:t>» в журнале учета разрешений на переустройство и (или) перепланировку</w:t>
      </w:r>
      <w:r w:rsidR="00B66BD3" w:rsidRPr="00B66BD3">
        <w:rPr>
          <w:b/>
          <w:color w:val="FF0000"/>
        </w:rPr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>
        <w:t>;</w:t>
      </w:r>
    </w:p>
    <w:p w:rsidR="00027536" w:rsidRDefault="00027536" w:rsidP="00027536">
      <w:pPr>
        <w:ind w:firstLine="720"/>
        <w:jc w:val="both"/>
      </w:pPr>
      <w:r>
        <w:t>- рассматривает представленные документы с точки зрения их полноты, сверяясь с перечнем документов, приведенном в пункте 2.6.;</w:t>
      </w:r>
    </w:p>
    <w:p w:rsidR="00027536" w:rsidRDefault="00027536" w:rsidP="00027536">
      <w:pPr>
        <w:ind w:firstLine="720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027536" w:rsidRDefault="00027536" w:rsidP="00027536">
      <w:pPr>
        <w:ind w:firstLine="720"/>
        <w:jc w:val="both"/>
      </w:pPr>
      <w:r>
        <w:t>- проверяет соответствие представленных документов требованиям, установленным действующим законодательством;</w:t>
      </w:r>
    </w:p>
    <w:p w:rsidR="00027536" w:rsidRPr="00E04AF0" w:rsidRDefault="00027536" w:rsidP="00027536">
      <w:pPr>
        <w:ind w:firstLine="720"/>
        <w:jc w:val="both"/>
        <w:rPr>
          <w:color w:val="auto"/>
        </w:rPr>
      </w:pPr>
      <w:r>
        <w:t xml:space="preserve">- готовит в письменной форме проект решения о согласовании переустройства и (или) перепланировки </w:t>
      </w:r>
      <w:r w:rsidR="00B66BD3"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>
        <w:t xml:space="preserve">, либо об отказе в согласовании переустройства и (или) перепланировки </w:t>
      </w:r>
      <w:r w:rsidR="00B66BD3" w:rsidRPr="00E04AF0">
        <w:rPr>
          <w:color w:val="auto"/>
        </w:rPr>
        <w:t>помещений  в многоквартирном доме</w:t>
      </w:r>
      <w:r w:rsidRPr="00E04AF0">
        <w:rPr>
          <w:color w:val="auto"/>
        </w:rPr>
        <w:t>.</w:t>
      </w:r>
    </w:p>
    <w:p w:rsidR="00027536" w:rsidRDefault="00027536" w:rsidP="00027536">
      <w:pPr>
        <w:ind w:firstLine="720"/>
        <w:jc w:val="both"/>
      </w:pPr>
      <w:r>
        <w:t>Максимальный срок выполнения административного действия – 8 часов.</w:t>
      </w:r>
    </w:p>
    <w:p w:rsidR="00027536" w:rsidRDefault="00027536" w:rsidP="00027536">
      <w:pPr>
        <w:ind w:firstLine="720"/>
        <w:jc w:val="both"/>
      </w:pPr>
      <w:r>
        <w:t xml:space="preserve">3.3.4. Результатом выполнения административной процедуры является подготовка проекта решения о согласовании переустройства и (или) перепланировки </w:t>
      </w:r>
      <w:r w:rsidR="00B66BD3"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>
        <w:t xml:space="preserve"> либо об отказе в согласовании переустройства и (или) перепланировки </w:t>
      </w:r>
      <w:r w:rsidR="00B66BD3">
        <w:t xml:space="preserve"> </w:t>
      </w:r>
      <w:r w:rsidR="00B66BD3" w:rsidRPr="00E04AF0">
        <w:rPr>
          <w:color w:val="auto"/>
        </w:rPr>
        <w:t>помещений  в многоквартирном доме</w:t>
      </w:r>
      <w:r>
        <w:t xml:space="preserve"> и передача его на рассмотрение главе </w:t>
      </w:r>
      <w:r w:rsidR="002660CF">
        <w:t>Устюжанинского</w:t>
      </w:r>
      <w:r w:rsidR="003B67FC">
        <w:t xml:space="preserve"> сельсовета</w:t>
      </w:r>
      <w:r>
        <w:t>.</w:t>
      </w:r>
    </w:p>
    <w:p w:rsidR="00027536" w:rsidRDefault="00027536" w:rsidP="00027536">
      <w:pPr>
        <w:ind w:firstLine="720"/>
        <w:jc w:val="both"/>
      </w:pPr>
      <w:r>
        <w:t>3.3.5. Заявителю направляется документ, подтверждающий принятие соответствующего решения.</w:t>
      </w:r>
    </w:p>
    <w:p w:rsidR="00291EBD" w:rsidRDefault="00027536" w:rsidP="00027536">
      <w:pPr>
        <w:ind w:firstLine="720"/>
        <w:jc w:val="both"/>
      </w:pPr>
      <w:r>
        <w:t>Суммарная длительность административной процедуры составляет не более 3 рабочих дня</w:t>
      </w:r>
      <w:r>
        <w:rPr>
          <w:b/>
          <w:bCs/>
          <w:i/>
          <w:iCs/>
        </w:rPr>
        <w:t>.</w:t>
      </w:r>
    </w:p>
    <w:p w:rsidR="00291EBD" w:rsidRDefault="00291EBD" w:rsidP="00291EBD">
      <w:pPr>
        <w:jc w:val="both"/>
      </w:pPr>
    </w:p>
    <w:p w:rsidR="00E46C5D" w:rsidRDefault="00E46C5D" w:rsidP="00291EBD">
      <w:pPr>
        <w:jc w:val="both"/>
      </w:pPr>
    </w:p>
    <w:p w:rsidR="00CA4FFC" w:rsidRPr="003C0118" w:rsidRDefault="00CA4FFC" w:rsidP="003C0118">
      <w:pPr>
        <w:numPr>
          <w:ilvl w:val="0"/>
          <w:numId w:val="3"/>
        </w:numPr>
        <w:jc w:val="center"/>
        <w:outlineLvl w:val="0"/>
        <w:rPr>
          <w:b/>
        </w:rPr>
      </w:pPr>
      <w:r>
        <w:t> </w:t>
      </w:r>
      <w:r w:rsidRPr="003C0118">
        <w:rPr>
          <w:b/>
        </w:rPr>
        <w:t>Порядок и формы контроля за совершением действий</w:t>
      </w:r>
    </w:p>
    <w:p w:rsidR="00CA4FFC" w:rsidRPr="003C0118" w:rsidRDefault="00CA4FFC">
      <w:pPr>
        <w:jc w:val="center"/>
        <w:rPr>
          <w:b/>
        </w:rPr>
      </w:pPr>
      <w:r w:rsidRPr="003C0118">
        <w:rPr>
          <w:b/>
        </w:rPr>
        <w:t>по предоставлению  муниципальной  услуги</w:t>
      </w:r>
    </w:p>
    <w:p w:rsidR="00CA4FFC" w:rsidRDefault="00CA4FFC">
      <w:pPr>
        <w:jc w:val="both"/>
      </w:pPr>
    </w:p>
    <w:p w:rsidR="00CA4FFC" w:rsidRDefault="00CA4FFC">
      <w:pPr>
        <w:ind w:firstLine="709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085BF1">
        <w:t>муниципальной</w:t>
      </w:r>
      <w:r>
        <w:t xml:space="preserve"> услуги, а также принятием решений осуществляет глава </w:t>
      </w:r>
      <w:r w:rsidR="002660CF">
        <w:t>Устюжанинского</w:t>
      </w:r>
      <w:r w:rsidR="003C0118">
        <w:t xml:space="preserve"> сельсовета</w:t>
      </w:r>
      <w:r>
        <w:t>.</w:t>
      </w:r>
    </w:p>
    <w:p w:rsidR="00CA4FFC" w:rsidRDefault="00CA4FFC">
      <w:pPr>
        <w:ind w:firstLine="709"/>
        <w:jc w:val="both"/>
      </w:pPr>
      <w: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</w:t>
      </w:r>
      <w:r w:rsidR="00085BF1">
        <w:t>муниципальной</w:t>
      </w:r>
      <w:r>
        <w:t xml:space="preserve"> услуги. Проверки проводятся на основании </w:t>
      </w:r>
      <w:r w:rsidR="00085BF1">
        <w:t>распоряжения</w:t>
      </w:r>
      <w:r>
        <w:t xml:space="preserve"> главы </w:t>
      </w:r>
      <w:r w:rsidR="002660CF">
        <w:t>Устюжанинского</w:t>
      </w:r>
      <w:r w:rsidR="003C0118">
        <w:t xml:space="preserve"> сельсовета</w:t>
      </w:r>
      <w:r>
        <w:t>.</w:t>
      </w:r>
    </w:p>
    <w:p w:rsidR="00CA4FFC" w:rsidRDefault="00CA4FFC">
      <w:pPr>
        <w:ind w:firstLine="709"/>
        <w:jc w:val="both"/>
      </w:pPr>
      <w:r>
        <w:t xml:space="preserve">4.3. Ответственность за предоставление муниципальной услуги возлагается на главу </w:t>
      </w:r>
      <w:r w:rsidR="002660CF">
        <w:t>Устюжанинского</w:t>
      </w:r>
      <w:r w:rsidR="003C0118">
        <w:t xml:space="preserve">  сельсовета</w:t>
      </w:r>
      <w:r>
        <w:t>, который непосредственно принимает решение по вопросам предоставления муниципальной  услуги.</w:t>
      </w:r>
    </w:p>
    <w:p w:rsidR="00CA4FFC" w:rsidRDefault="00CA4FFC">
      <w:pPr>
        <w:ind w:firstLine="709"/>
        <w:jc w:val="both"/>
      </w:pPr>
      <w:r>
        <w:t xml:space="preserve"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</w:t>
      </w:r>
      <w:r w:rsidR="003C0118">
        <w:t>№</w:t>
      </w:r>
      <w:r>
        <w:t xml:space="preserve"> 24-ФЗ "О муниципальной службе в </w:t>
      </w:r>
      <w:r>
        <w:lastRenderedPageBreak/>
        <w:t>Российской Федерации" и Федеральным законом от 25 декабря 2008 года № 273-ФЗ «О противодействии коррупции».</w:t>
      </w:r>
    </w:p>
    <w:p w:rsidR="005E7965" w:rsidRDefault="005E7965">
      <w:pPr>
        <w:ind w:firstLine="709"/>
        <w:jc w:val="both"/>
      </w:pPr>
    </w:p>
    <w:p w:rsidR="005E7965" w:rsidRPr="005E7965" w:rsidRDefault="005E7965" w:rsidP="005E7965">
      <w:pPr>
        <w:jc w:val="center"/>
        <w:rPr>
          <w:b/>
          <w:bCs/>
          <w:color w:val="auto"/>
          <w:sz w:val="30"/>
          <w:szCs w:val="30"/>
        </w:rPr>
      </w:pPr>
      <w:r w:rsidRPr="005E7965">
        <w:rPr>
          <w:b/>
          <w:bCs/>
          <w:color w:val="auto"/>
          <w:sz w:val="30"/>
          <w:szCs w:val="30"/>
        </w:rPr>
        <w:t>5.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5E7965" w:rsidRPr="005E7965" w:rsidRDefault="005E7965" w:rsidP="005E7965">
      <w:pPr>
        <w:jc w:val="both"/>
        <w:rPr>
          <w:color w:val="auto"/>
          <w:sz w:val="24"/>
          <w:szCs w:val="24"/>
        </w:rPr>
      </w:pPr>
    </w:p>
    <w:p w:rsidR="005E7965" w:rsidRPr="005E7965" w:rsidRDefault="005E7965" w:rsidP="005E7965">
      <w:pPr>
        <w:jc w:val="both"/>
        <w:rPr>
          <w:color w:val="auto"/>
        </w:rPr>
      </w:pPr>
      <w:r w:rsidRPr="005E7965">
        <w:rPr>
          <w:color w:val="auto"/>
          <w:sz w:val="24"/>
          <w:szCs w:val="24"/>
        </w:rPr>
        <w:t> </w:t>
      </w:r>
      <w:r w:rsidRPr="005E7965">
        <w:rPr>
          <w:color w:val="auto"/>
        </w:rPr>
        <w:t>5.1. Заявитель может обратиться с жалобой, в том числе в следующих случаях: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27.07.2010 № 210-ФЗ;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lastRenderedPageBreak/>
        <w:t>7) отказ органа, органа, предоставляющего муниципальную услугу, должностного лица органа,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8) нарушение срока или порядка выдачи документов по результатам предоставления муниципальной услуги;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27.07.2010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27.07.2010 № 210-ФЗ, подаются руководителям этих организаций.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 xml:space="preserve">5.3. Жалоба на решения и действия (бездействие) органа, предоставляющего муниципальную услугу, должностного лица органа, предоставляющего </w:t>
      </w:r>
      <w:r w:rsidRPr="005E7965">
        <w:rPr>
          <w:color w:val="auto"/>
        </w:rPr>
        <w:lastRenderedPageBreak/>
        <w:t>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5.4. Порядок подачи и рассмотрения жалоб на решения и действия (бездействие) федеральных органов исполнительной власти, государственных корпораций и их должностных лиц, федеральных государственных служащих, должностных лиц государственных внебюджетных фондов Российской Федерации, организаций, предусмотренных частью 1.1 статьи 16 настоящего Федерального закона, и их работников, а также жалоб на решения и действия (бездействие) многофункционального центра, его работников устанавливается Правительством Российской Федерации.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5.4.1. 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статьи 11.1 Федерального закона от 27.07.2010 № 210-ФЗ и настоящей статьи не применяются.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5.4.2.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lastRenderedPageBreak/>
        <w:t>5.5. 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субъектов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5.6. Жалоба должна содержать: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210-ФЗ, их руководителей и (или) работников, решения и действия (бездействие) которых обжалуются;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их работников;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lastRenderedPageBreak/>
        <w:t>5.8. По результатам рассмотрения жалобы принимается одно из следующих решений: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2) в удовлетворении жалобы отказывается.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5.9. Не позднее дня, следующего за днем принятия решения, указанного в части 5.6 настоящей главы,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настоящей статьи, незамедлительно направляют имеющиеся материалы в органы прокуратуры.</w:t>
      </w:r>
    </w:p>
    <w:p w:rsidR="005E7965" w:rsidRPr="005E7965" w:rsidRDefault="005E7965" w:rsidP="005E7965">
      <w:pPr>
        <w:ind w:firstLine="851"/>
        <w:jc w:val="both"/>
        <w:rPr>
          <w:color w:val="auto"/>
        </w:rPr>
      </w:pPr>
      <w:r w:rsidRPr="005E7965">
        <w:rPr>
          <w:color w:val="auto"/>
        </w:rPr>
        <w:t>5.11. Положения Федерального закона от 27.07.2010 № 210-ФЗ, устанавливающие 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законом от 2 мая 2006 года № 59-ФЗ "О порядке рассмотрения обращений граждан Российской Федерации".</w:t>
      </w:r>
    </w:p>
    <w:p w:rsidR="00CA4FFC" w:rsidRDefault="00CA4FFC">
      <w:pPr>
        <w:ind w:firstLine="709"/>
        <w:jc w:val="both"/>
      </w:pPr>
    </w:p>
    <w:p w:rsidR="00CA4FFC" w:rsidRDefault="00CA4FFC" w:rsidP="009124F8">
      <w:pPr>
        <w:pageBreakBefore/>
        <w:jc w:val="right"/>
        <w:outlineLvl w:val="0"/>
      </w:pPr>
      <w:r>
        <w:lastRenderedPageBreak/>
        <w:t>ПРИЛОЖЕНИЕ № 1</w:t>
      </w:r>
    </w:p>
    <w:p w:rsidR="00CA4FFC" w:rsidRDefault="00CA4FFC">
      <w:pPr>
        <w:jc w:val="right"/>
      </w:pPr>
      <w:r>
        <w:t>к административному регламенту</w:t>
      </w:r>
    </w:p>
    <w:p w:rsidR="00CA4FFC" w:rsidRDefault="00CA4FFC">
      <w:pPr>
        <w:jc w:val="right"/>
      </w:pPr>
      <w:r>
        <w:t>предоставления муниципальной услуги</w:t>
      </w:r>
    </w:p>
    <w:p w:rsidR="00CA4FFC" w:rsidRDefault="00CA4FFC">
      <w:pPr>
        <w:jc w:val="center"/>
      </w:pPr>
    </w:p>
    <w:p w:rsidR="00CA4FFC" w:rsidRDefault="00CA4FFC" w:rsidP="009124F8">
      <w:pPr>
        <w:jc w:val="center"/>
        <w:outlineLvl w:val="0"/>
      </w:pPr>
      <w:r>
        <w:t>БЛОК-СХЕМА</w:t>
      </w:r>
    </w:p>
    <w:p w:rsidR="00CA4FFC" w:rsidRDefault="00CA4FFC">
      <w:pPr>
        <w:jc w:val="center"/>
      </w:pPr>
      <w:r>
        <w:t>предоставления муниципальной услуги</w:t>
      </w:r>
    </w:p>
    <w:p w:rsidR="00CA4FFC" w:rsidRDefault="00CA4FFC">
      <w:pPr>
        <w:jc w:val="center"/>
      </w:pPr>
    </w:p>
    <w:p w:rsidR="00CA4FFC" w:rsidRDefault="00CA4FFC">
      <w:pPr>
        <w:ind w:firstLine="540"/>
        <w:jc w:val="both"/>
      </w:pPr>
    </w:p>
    <w:p w:rsidR="00F32AE2" w:rsidRDefault="00623BCF">
      <w:pPr>
        <w:ind w:left="5040"/>
        <w:jc w:val="center"/>
      </w:pPr>
      <w:r>
        <w:rPr>
          <w:noProof/>
        </w:rPr>
        <w:pict>
          <v:group id="_x0000_s1045" style="position:absolute;left:0;text-align:left;margin-left:-16.15pt;margin-top:1.95pt;width:476.25pt;height:376.5pt;z-index:251657728" coordorigin="1095,3898" coordsize="9525,7530">
            <v:rect id="_x0000_s1030" style="position:absolute;left:7905;top:8563;width:2715;height:2475" o:regroupid="1">
              <v:textbox>
                <w:txbxContent>
                  <w:p w:rsidR="000248BF" w:rsidRDefault="000248BF">
                    <w:r>
                      <w:t>Письменное уведомление об отказе в предоставлении муниципальной услуги с указанием причин отказа</w:t>
                    </w:r>
                  </w:p>
                </w:txbxContent>
              </v:textbox>
            </v:rect>
            <v:group id="_x0000_s1042" style="position:absolute;left:1095;top:3898;width:9285;height:7530" coordorigin="1095,3495" coordsize="9285,7530" o:regroupid="1">
              <v:rect id="_x0000_s1029" style="position:absolute;left:1095;top:8280;width:2955;height:2745">
                <v:textbox>
                  <w:txbxContent>
                    <w:p w:rsidR="000248BF" w:rsidRDefault="000248BF">
                      <w:r>
                        <w:t>Направление заявителю документа, подтверждающего решение о согласовании переустройства и (или) перепланировки жилого помещения</w:t>
                      </w:r>
                    </w:p>
                  </w:txbxContent>
                </v:textbox>
              </v:rect>
              <v:group id="_x0000_s1041" style="position:absolute;left:2025;top:3495;width:8355;height:4785" coordorigin="2025,3495" coordsize="8355,4785">
                <v:group id="_x0000_s1040" style="position:absolute;left:2025;top:3495;width:8355;height:4785" coordorigin="2025,3495" coordsize="8355,4785">
                  <v:group id="_x0000_s1039" style="position:absolute;left:2025;top:3495;width:8355;height:3660" coordorigin="2025,3495" coordsize="8355,3660">
                    <v:rect id="_x0000_s1028" style="position:absolute;left:3255;top:6300;width:5940;height:855">
                      <v:textbox>
                        <w:txbxContent>
                          <w:p w:rsidR="000248BF" w:rsidRDefault="000248BF">
                            <w: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v:textbox>
                    </v:rect>
                    <v:group id="_x0000_s1038" style="position:absolute;left:2025;top:3495;width:8355;height:2805" coordorigin="2025,3495" coordsize="8355,2805">
                      <v:group id="_x0000_s1037" style="position:absolute;left:2025;top:3495;width:8355;height:2070" coordorigin="2025,3495" coordsize="8355,2070">
                        <v:rect id="_x0000_s1027" style="position:absolute;left:3255;top:4740;width:6015;height:825">
                          <v:textbox style="mso-next-textbox:#_x0000_s1027">
                            <w:txbxContent>
                              <w:p w:rsidR="000248BF" w:rsidRDefault="000248BF">
                                <w:r>
                                  <w:t>Прием заявления и прилагаемых к нему документов</w:t>
                                </w:r>
                              </w:p>
                            </w:txbxContent>
                          </v:textbox>
                        </v:rect>
                        <v:group id="_x0000_s1036" style="position:absolute;left:2025;top:3495;width:8355;height:1245" coordorigin="2025,3495" coordsize="8355,1245">
                          <v:rect id="_x0000_s1026" style="position:absolute;left:2025;top:3495;width:8355;height:480">
                            <v:textbox>
                              <w:txbxContent>
                                <w:p w:rsidR="000248BF" w:rsidRDefault="000248BF" w:rsidP="002D47C0">
                                  <w:pPr>
                                    <w:jc w:val="center"/>
                                  </w:pPr>
                                  <w:r>
                                    <w:t>Подача заявителем пакета документов</w:t>
                                  </w:r>
                                </w:p>
                              </w:txbxContent>
                            </v:textbox>
                          </v:re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_x0000_s1031" type="#_x0000_t32" style="position:absolute;left:6240;top:3975;width:0;height:765" o:connectortype="straight">
                            <v:stroke endarrow="block"/>
                          </v:shape>
                        </v:group>
                      </v:group>
                      <v:shape id="_x0000_s1032" type="#_x0000_t32" style="position:absolute;left:6240;top:5565;width:0;height:735" o:connectortype="straight">
                        <v:stroke endarrow="block"/>
                      </v:shape>
                    </v:group>
                  </v:group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_x0000_s1034" type="#_x0000_t34" style="position:absolute;left:2030;top:7057;width:1560;height:885;rotation:90" o:connectortype="elbow" adj="13,-164014,-45069">
                    <v:stroke endarrow="block"/>
                  </v:shape>
                </v:group>
                <v:shape id="_x0000_s1035" type="#_x0000_t34" style="position:absolute;left:8670;top:7245;width:1440;height:390;rotation:90;flip:x" o:connectortype="elbow" adj="-225,372185,-137925">
                  <v:stroke endarrow="block"/>
                </v:shape>
              </v:group>
            </v:group>
          </v:group>
        </w:pict>
      </w:r>
    </w:p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Default="00F32AE2" w:rsidP="00F32AE2"/>
    <w:p w:rsidR="00F32AE2" w:rsidRDefault="00F32AE2" w:rsidP="00F32AE2">
      <w:r>
        <w:t xml:space="preserve">       да</w:t>
      </w:r>
    </w:p>
    <w:p w:rsidR="00F32AE2" w:rsidRDefault="00F32AE2" w:rsidP="00F32AE2">
      <w:pPr>
        <w:tabs>
          <w:tab w:val="left" w:pos="7725"/>
        </w:tabs>
      </w:pPr>
      <w:r>
        <w:tab/>
        <w:t>нет</w:t>
      </w:r>
    </w:p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Pr="00F32AE2" w:rsidRDefault="00F32AE2" w:rsidP="00F32AE2"/>
    <w:p w:rsidR="00F32AE2" w:rsidRDefault="00F32AE2" w:rsidP="00F32AE2"/>
    <w:p w:rsidR="00CA4FFC" w:rsidRDefault="00CA4FFC" w:rsidP="00F32AE2"/>
    <w:p w:rsidR="00F32AE2" w:rsidRDefault="00F32AE2" w:rsidP="00F32AE2"/>
    <w:p w:rsidR="00F32AE2" w:rsidRDefault="00F32AE2" w:rsidP="00F32AE2"/>
    <w:p w:rsidR="00F32AE2" w:rsidRDefault="00F32AE2" w:rsidP="00F32AE2"/>
    <w:p w:rsidR="00F32AE2" w:rsidRDefault="00F32AE2" w:rsidP="00F32AE2"/>
    <w:p w:rsidR="00F32AE2" w:rsidRDefault="00F32AE2" w:rsidP="00F32AE2"/>
    <w:p w:rsidR="00F32AE2" w:rsidRDefault="00F32AE2" w:rsidP="00F32AE2"/>
    <w:p w:rsidR="00F32AE2" w:rsidRDefault="00F32AE2" w:rsidP="00F32AE2"/>
    <w:p w:rsidR="00F32AE2" w:rsidRDefault="00F32AE2" w:rsidP="00F32AE2"/>
    <w:p w:rsidR="00F32AE2" w:rsidRDefault="00F32AE2" w:rsidP="00F32AE2"/>
    <w:sectPr w:rsidR="00F32AE2" w:rsidSect="00A2341D">
      <w:footerReference w:type="default" r:id="rId13"/>
      <w:pgSz w:w="11906" w:h="16838"/>
      <w:pgMar w:top="568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485" w:rsidRDefault="007A0485">
      <w:r>
        <w:separator/>
      </w:r>
    </w:p>
  </w:endnote>
  <w:endnote w:type="continuationSeparator" w:id="0">
    <w:p w:rsidR="007A0485" w:rsidRDefault="007A0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BF" w:rsidRDefault="000248BF" w:rsidP="00F32AE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485" w:rsidRDefault="007A0485">
      <w:r>
        <w:separator/>
      </w:r>
    </w:p>
  </w:footnote>
  <w:footnote w:type="continuationSeparator" w:id="0">
    <w:p w:rsidR="007A0485" w:rsidRDefault="007A04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85A6B944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9F0169E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E96EAC8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A924DA6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468C7F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B86968A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B7A83CE8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BEE6E3C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11E5B24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1B163E2E"/>
    <w:multiLevelType w:val="multilevel"/>
    <w:tmpl w:val="754A2CC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22D455BE"/>
    <w:multiLevelType w:val="multilevel"/>
    <w:tmpl w:val="26C2290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51A3287A"/>
    <w:multiLevelType w:val="hybridMultilevel"/>
    <w:tmpl w:val="0AE8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B3E"/>
    <w:rsid w:val="00021798"/>
    <w:rsid w:val="000248BF"/>
    <w:rsid w:val="00027536"/>
    <w:rsid w:val="00030633"/>
    <w:rsid w:val="000514F7"/>
    <w:rsid w:val="00076EAD"/>
    <w:rsid w:val="00085BF1"/>
    <w:rsid w:val="000944B1"/>
    <w:rsid w:val="000A2F4F"/>
    <w:rsid w:val="000B0921"/>
    <w:rsid w:val="000B639D"/>
    <w:rsid w:val="000D379A"/>
    <w:rsid w:val="000D4E7D"/>
    <w:rsid w:val="000E346A"/>
    <w:rsid w:val="000E3E3D"/>
    <w:rsid w:val="001019D3"/>
    <w:rsid w:val="00133564"/>
    <w:rsid w:val="00201CB8"/>
    <w:rsid w:val="00204859"/>
    <w:rsid w:val="00214F1D"/>
    <w:rsid w:val="00215005"/>
    <w:rsid w:val="00237EBB"/>
    <w:rsid w:val="002660CF"/>
    <w:rsid w:val="00291EBD"/>
    <w:rsid w:val="002A6680"/>
    <w:rsid w:val="002B11FF"/>
    <w:rsid w:val="002B551F"/>
    <w:rsid w:val="002D47C0"/>
    <w:rsid w:val="003234A7"/>
    <w:rsid w:val="003312F8"/>
    <w:rsid w:val="00376D78"/>
    <w:rsid w:val="003B67FC"/>
    <w:rsid w:val="003C0118"/>
    <w:rsid w:val="003D29EE"/>
    <w:rsid w:val="00412EB4"/>
    <w:rsid w:val="00423227"/>
    <w:rsid w:val="0045430A"/>
    <w:rsid w:val="004B010F"/>
    <w:rsid w:val="004B4C70"/>
    <w:rsid w:val="004F2253"/>
    <w:rsid w:val="0056446F"/>
    <w:rsid w:val="005E528A"/>
    <w:rsid w:val="005E5E91"/>
    <w:rsid w:val="005E7965"/>
    <w:rsid w:val="00623BCF"/>
    <w:rsid w:val="00623D5F"/>
    <w:rsid w:val="006562F2"/>
    <w:rsid w:val="006A4856"/>
    <w:rsid w:val="006A4B56"/>
    <w:rsid w:val="006C2BC5"/>
    <w:rsid w:val="006D6AE6"/>
    <w:rsid w:val="006D7283"/>
    <w:rsid w:val="00715B6A"/>
    <w:rsid w:val="00756041"/>
    <w:rsid w:val="00780E34"/>
    <w:rsid w:val="0078667C"/>
    <w:rsid w:val="007A0485"/>
    <w:rsid w:val="007A5279"/>
    <w:rsid w:val="007E6C41"/>
    <w:rsid w:val="007F1BD8"/>
    <w:rsid w:val="008045F3"/>
    <w:rsid w:val="00813684"/>
    <w:rsid w:val="00843345"/>
    <w:rsid w:val="00844C30"/>
    <w:rsid w:val="00864636"/>
    <w:rsid w:val="00890F6C"/>
    <w:rsid w:val="008F5581"/>
    <w:rsid w:val="009124F8"/>
    <w:rsid w:val="00935509"/>
    <w:rsid w:val="00936F78"/>
    <w:rsid w:val="00942DA0"/>
    <w:rsid w:val="00942FB3"/>
    <w:rsid w:val="00957D47"/>
    <w:rsid w:val="009617B1"/>
    <w:rsid w:val="00983BA5"/>
    <w:rsid w:val="00990615"/>
    <w:rsid w:val="009A04C0"/>
    <w:rsid w:val="009E0BC9"/>
    <w:rsid w:val="00A13B47"/>
    <w:rsid w:val="00A22191"/>
    <w:rsid w:val="00A2341D"/>
    <w:rsid w:val="00A5171C"/>
    <w:rsid w:val="00A571FE"/>
    <w:rsid w:val="00A77B3E"/>
    <w:rsid w:val="00AB4871"/>
    <w:rsid w:val="00AB65B6"/>
    <w:rsid w:val="00AD3F2D"/>
    <w:rsid w:val="00AE6080"/>
    <w:rsid w:val="00B14601"/>
    <w:rsid w:val="00B66BD3"/>
    <w:rsid w:val="00B96111"/>
    <w:rsid w:val="00BA55A5"/>
    <w:rsid w:val="00BB5AEA"/>
    <w:rsid w:val="00BE2373"/>
    <w:rsid w:val="00BF3995"/>
    <w:rsid w:val="00BF4233"/>
    <w:rsid w:val="00BF7EC3"/>
    <w:rsid w:val="00C0521D"/>
    <w:rsid w:val="00C2547B"/>
    <w:rsid w:val="00C55D24"/>
    <w:rsid w:val="00C77E87"/>
    <w:rsid w:val="00CA0500"/>
    <w:rsid w:val="00CA4FFC"/>
    <w:rsid w:val="00CB016C"/>
    <w:rsid w:val="00CC2335"/>
    <w:rsid w:val="00CD7FFC"/>
    <w:rsid w:val="00CE40BD"/>
    <w:rsid w:val="00D15CC4"/>
    <w:rsid w:val="00D47F2E"/>
    <w:rsid w:val="00DB6937"/>
    <w:rsid w:val="00DE29DF"/>
    <w:rsid w:val="00DF0AFC"/>
    <w:rsid w:val="00E04AF0"/>
    <w:rsid w:val="00E46C5D"/>
    <w:rsid w:val="00E629BF"/>
    <w:rsid w:val="00E850D7"/>
    <w:rsid w:val="00EF4744"/>
    <w:rsid w:val="00EF71BB"/>
    <w:rsid w:val="00F07730"/>
    <w:rsid w:val="00F32AE2"/>
    <w:rsid w:val="00F62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5" type="connector" idref="#_x0000_s1031"/>
        <o:r id="V:Rule6" type="connector" idref="#_x0000_s1034"/>
        <o:r id="V:Rule7" type="connector" idref="#_x0000_s1032"/>
        <o:r id="V:Rule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1FF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ind w:left="851"/>
      <w:outlineLvl w:val="2"/>
    </w:p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ind w:firstLine="709"/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D3F2D"/>
    <w:rPr>
      <w:color w:val="0000FF"/>
      <w:u w:val="single"/>
    </w:rPr>
  </w:style>
  <w:style w:type="character" w:styleId="a4">
    <w:name w:val="FollowedHyperlink"/>
    <w:rsid w:val="00AD3F2D"/>
    <w:rPr>
      <w:color w:val="800080"/>
      <w:u w:val="single"/>
    </w:rPr>
  </w:style>
  <w:style w:type="paragraph" w:styleId="a5">
    <w:name w:val="header"/>
    <w:basedOn w:val="a"/>
    <w:link w:val="a6"/>
    <w:rsid w:val="00F32A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F32AE2"/>
    <w:rPr>
      <w:color w:val="000000"/>
      <w:sz w:val="28"/>
      <w:szCs w:val="28"/>
    </w:rPr>
  </w:style>
  <w:style w:type="paragraph" w:styleId="a7">
    <w:name w:val="footer"/>
    <w:basedOn w:val="a"/>
    <w:link w:val="a8"/>
    <w:rsid w:val="00F32A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32AE2"/>
    <w:rPr>
      <w:color w:val="000000"/>
      <w:sz w:val="28"/>
      <w:szCs w:val="28"/>
    </w:rPr>
  </w:style>
  <w:style w:type="character" w:styleId="a9">
    <w:name w:val="Strong"/>
    <w:qFormat/>
    <w:rsid w:val="00843345"/>
    <w:rPr>
      <w:b/>
      <w:bCs/>
    </w:rPr>
  </w:style>
  <w:style w:type="paragraph" w:customStyle="1" w:styleId="f">
    <w:name w:val="f"/>
    <w:basedOn w:val="a"/>
    <w:rsid w:val="00843345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a">
    <w:name w:val="Document Map"/>
    <w:basedOn w:val="a"/>
    <w:semiHidden/>
    <w:rsid w:val="009124F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link w:val="ConsPlusNormal0"/>
    <w:rsid w:val="009124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9A04C0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9A04C0"/>
    <w:rPr>
      <w:rFonts w:ascii="Arial" w:hAnsi="Arial" w:cs="Arial"/>
      <w:lang w:val="ru-RU" w:eastAsia="ru-RU" w:bidi="ar-SA"/>
    </w:rPr>
  </w:style>
  <w:style w:type="paragraph" w:styleId="30">
    <w:name w:val="Body Text 3"/>
    <w:basedOn w:val="a"/>
    <w:link w:val="31"/>
    <w:uiPriority w:val="99"/>
    <w:unhideWhenUsed/>
    <w:rsid w:val="009A04C0"/>
    <w:pPr>
      <w:spacing w:after="120" w:line="276" w:lineRule="auto"/>
    </w:pPr>
    <w:rPr>
      <w:rFonts w:ascii="Calibri" w:hAnsi="Calibri"/>
      <w:color w:val="auto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9A04C0"/>
    <w:rPr>
      <w:rFonts w:ascii="Calibri" w:eastAsia="Times New Roman" w:hAnsi="Calibri" w:cs="Times New Roman"/>
      <w:sz w:val="16"/>
      <w:szCs w:val="16"/>
    </w:rPr>
  </w:style>
  <w:style w:type="paragraph" w:styleId="ac">
    <w:name w:val="Normal (Web)"/>
    <w:basedOn w:val="a"/>
    <w:uiPriority w:val="99"/>
    <w:rsid w:val="004F2253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d">
    <w:name w:val="Balloon Text"/>
    <w:basedOn w:val="a"/>
    <w:link w:val="ae"/>
    <w:rsid w:val="004232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423227"/>
    <w:rPr>
      <w:rFonts w:ascii="Tahoma" w:hAnsi="Tahoma" w:cs="Tahoma"/>
      <w:color w:val="000000"/>
      <w:sz w:val="16"/>
      <w:szCs w:val="16"/>
    </w:rPr>
  </w:style>
  <w:style w:type="paragraph" w:styleId="af">
    <w:name w:val="No Spacing"/>
    <w:uiPriority w:val="1"/>
    <w:qFormat/>
    <w:rsid w:val="00C2547B"/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tyganino.nso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305424&amp;rnd=8E3D52F22B42ABF2BE77398089AAC186&amp;dst=100009&amp;fld=134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R&amp;n=316370&amp;rnd=7E1CA71B0CDA051E9A88C9D3AEEB4221&amp;dst=100174&amp;f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R&amp;n=77193&amp;dst=101358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online/base/?req=doc;base=LAW;n=55777;dst=100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17F2-5E30-49D9-8A3F-7D605774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8041</Words>
  <Characters>45839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53773</CharactersWithSpaces>
  <SharedDoc>false</SharedDoc>
  <HLinks>
    <vt:vector size="30" baseType="variant">
      <vt:variant>
        <vt:i4>196620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http://www.consultant.ru/online/base/?req=doc;base=LAW;n=55777;dst=100010</vt:lpwstr>
      </vt:variant>
      <vt:variant>
        <vt:lpwstr/>
      </vt:variant>
      <vt:variant>
        <vt:i4>4522103</vt:i4>
      </vt:variant>
      <vt:variant>
        <vt:i4>9</vt:i4>
      </vt:variant>
      <vt:variant>
        <vt:i4>0</vt:i4>
      </vt:variant>
      <vt:variant>
        <vt:i4>5</vt:i4>
      </vt:variant>
      <vt:variant>
        <vt:lpwstr>mailto:amokirzinsky@mail.ru</vt:lpwstr>
      </vt:variant>
      <vt:variant>
        <vt:lpwstr/>
      </vt:variant>
      <vt:variant>
        <vt:i4>720927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consultantplus://offline/main?base=RLAW049;n=38682;fld=134;dst=100013</vt:lpwstr>
      </vt:variant>
      <vt:variant>
        <vt:lpwstr/>
      </vt:variant>
      <vt:variant>
        <vt:i4>7471228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consultantplus://offline/main?base=LAW;n=104547;fld=134</vt:lpwstr>
      </vt:variant>
      <vt:variant>
        <vt:lpwstr/>
      </vt:variant>
      <vt:variant>
        <vt:i4>3211365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consultantplus://offline/main?base=LAW;n=111900;fld=134;dst=100166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Colour</dc:creator>
  <cp:lastModifiedBy>Владелец</cp:lastModifiedBy>
  <cp:revision>2</cp:revision>
  <cp:lastPrinted>2019-03-27T09:17:00Z</cp:lastPrinted>
  <dcterms:created xsi:type="dcterms:W3CDTF">2019-04-30T07:03:00Z</dcterms:created>
  <dcterms:modified xsi:type="dcterms:W3CDTF">2019-04-30T07:03:00Z</dcterms:modified>
</cp:coreProperties>
</file>